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765"/>
        <w:tblW w:w="10456" w:type="dxa"/>
        <w:tblLook w:val="04A0"/>
      </w:tblPr>
      <w:tblGrid>
        <w:gridCol w:w="4500"/>
        <w:gridCol w:w="2160"/>
        <w:gridCol w:w="3796"/>
      </w:tblGrid>
      <w:tr w:rsidR="001F02F9" w:rsidTr="00640491">
        <w:trPr>
          <w:trHeight w:val="2410"/>
        </w:trPr>
        <w:tc>
          <w:tcPr>
            <w:tcW w:w="450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1F02F9" w:rsidRDefault="001F02F9" w:rsidP="006404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МКУ «УПРАВЛЕНИЕ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 ОБРАЗОВАНИЯ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1F02F9" w:rsidRDefault="001F02F9" w:rsidP="006404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ИСПОЛНИТЕЛЬНОГО КОМИТЕТА</w:t>
            </w:r>
          </w:p>
          <w:p w:rsidR="001F02F9" w:rsidRDefault="001F02F9" w:rsidP="006404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АКТАНЫШСКОГО</w:t>
            </w:r>
          </w:p>
          <w:p w:rsidR="001F02F9" w:rsidRDefault="001F02F9" w:rsidP="006404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МУНИЦИПАЛЬНОГО РАЙОНА</w:t>
            </w:r>
          </w:p>
          <w:p w:rsidR="001F02F9" w:rsidRDefault="001F02F9" w:rsidP="006404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ТАТАРСТАН</w:t>
            </w:r>
          </w:p>
          <w:p w:rsidR="001F02F9" w:rsidRDefault="001F02F9" w:rsidP="006404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  <w:lang w:val="tt-RU"/>
              </w:rPr>
            </w:pPr>
          </w:p>
          <w:p w:rsidR="001F02F9" w:rsidRDefault="001F02F9" w:rsidP="006404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Tat" w:hAnsi="Times New Roman Tat"/>
                <w:szCs w:val="20"/>
                <w:lang w:val="tt-RU"/>
              </w:rPr>
            </w:pPr>
            <w:r>
              <w:rPr>
                <w:rFonts w:ascii="Times New Roman Tat" w:hAnsi="Times New Roman Tat"/>
                <w:szCs w:val="20"/>
                <w:lang w:val="tt-RU"/>
              </w:rPr>
              <w:t xml:space="preserve">423740 с. Актаныш, пр. Ленина, 17                       </w:t>
            </w:r>
          </w:p>
          <w:p w:rsidR="001F02F9" w:rsidRDefault="001F02F9" w:rsidP="006404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20"/>
                <w:lang w:val="tt-RU"/>
              </w:rPr>
            </w:pPr>
            <w:r>
              <w:rPr>
                <w:rFonts w:ascii="Times New Roman Tat" w:hAnsi="Times New Roman Tat"/>
                <w:szCs w:val="20"/>
                <w:lang w:val="tt-RU"/>
              </w:rPr>
              <w:t>тел./факс 3-09-07</w:t>
            </w:r>
          </w:p>
        </w:tc>
        <w:tc>
          <w:tcPr>
            <w:tcW w:w="216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1F02F9" w:rsidRDefault="001F02F9" w:rsidP="006404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40"/>
                <w:szCs w:val="20"/>
              </w:rPr>
            </w:pPr>
          </w:p>
          <w:p w:rsidR="001F02F9" w:rsidRDefault="001F02F9" w:rsidP="006404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2"/>
                <w:szCs w:val="20"/>
                <w:lang w:val="tt-RU"/>
              </w:rPr>
            </w:pPr>
            <w:r>
              <w:rPr>
                <w:rFonts w:ascii="Tatar School Book" w:hAnsi="Tatar School Book"/>
                <w:b/>
                <w:noProof/>
                <w:sz w:val="40"/>
                <w:szCs w:val="20"/>
              </w:rPr>
              <w:drawing>
                <wp:inline distT="0" distB="0" distL="0" distR="0">
                  <wp:extent cx="885825" cy="1076325"/>
                  <wp:effectExtent l="19050" t="0" r="9525" b="0"/>
                  <wp:docPr id="4" name="Рисунок 1" descr="Описание: Описание: Описание: 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6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1F02F9" w:rsidRDefault="001F02F9" w:rsidP="00640491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ТАТАРСТАН РЕСПУБЛИКАСЫ</w:t>
            </w:r>
          </w:p>
          <w:p w:rsidR="001F02F9" w:rsidRDefault="001F02F9" w:rsidP="00640491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АКТАНЫШ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 РАЙОНЫ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БАШКАРМА КОМИТЕТЫ</w:t>
            </w:r>
          </w:p>
          <w:p w:rsidR="001F02F9" w:rsidRDefault="001F02F9" w:rsidP="00640491">
            <w:pPr>
              <w:tabs>
                <w:tab w:val="left" w:pos="9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МКУ «МӘГАРИФ ИДАР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ӘСЕ”</w:t>
            </w:r>
          </w:p>
          <w:p w:rsidR="001F02F9" w:rsidRDefault="001F02F9" w:rsidP="006404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F02F9" w:rsidRDefault="001F02F9" w:rsidP="006404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423740 </w:t>
            </w:r>
            <w:proofErr w:type="spellStart"/>
            <w:r>
              <w:rPr>
                <w:rFonts w:ascii="Times New Roman" w:hAnsi="Times New Roman"/>
              </w:rPr>
              <w:t>Актаныш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авылы</w:t>
            </w:r>
            <w:proofErr w:type="spellEnd"/>
            <w:r>
              <w:rPr>
                <w:rFonts w:ascii="Times New Roman" w:hAnsi="Times New Roman"/>
              </w:rPr>
              <w:t xml:space="preserve">, Ленин </w:t>
            </w:r>
            <w:proofErr w:type="spellStart"/>
            <w:r>
              <w:rPr>
                <w:rFonts w:ascii="Times New Roman" w:hAnsi="Times New Roman"/>
              </w:rPr>
              <w:t>пр-ты</w:t>
            </w:r>
            <w:proofErr w:type="spellEnd"/>
            <w:r>
              <w:rPr>
                <w:rFonts w:ascii="Times New Roman" w:hAnsi="Times New Roman"/>
              </w:rPr>
              <w:t>, 17</w:t>
            </w:r>
          </w:p>
          <w:p w:rsidR="001F02F9" w:rsidRDefault="001F02F9" w:rsidP="00640491">
            <w:pPr>
              <w:tabs>
                <w:tab w:val="left" w:pos="32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proofErr w:type="spellStart"/>
            <w:r>
              <w:rPr>
                <w:rFonts w:ascii="Times New Roman" w:hAnsi="Times New Roman"/>
              </w:rPr>
              <w:t>тел\факс</w:t>
            </w:r>
            <w:proofErr w:type="spellEnd"/>
            <w:r>
              <w:rPr>
                <w:rFonts w:ascii="Times New Roman" w:hAnsi="Times New Roman"/>
              </w:rPr>
              <w:t xml:space="preserve"> 3-09-07</w:t>
            </w:r>
          </w:p>
        </w:tc>
      </w:tr>
    </w:tbl>
    <w:tbl>
      <w:tblPr>
        <w:tblW w:w="0" w:type="auto"/>
        <w:tblLook w:val="04A0"/>
      </w:tblPr>
      <w:tblGrid>
        <w:gridCol w:w="9571"/>
      </w:tblGrid>
      <w:tr w:rsidR="001F02F9" w:rsidRPr="00F26BBD" w:rsidTr="00640491">
        <w:tc>
          <w:tcPr>
            <w:tcW w:w="9571" w:type="dxa"/>
            <w:hideMark/>
          </w:tcPr>
          <w:p w:rsidR="001F02F9" w:rsidRPr="00F26BBD" w:rsidRDefault="00F26BBD" w:rsidP="00640491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proofErr w:type="spellStart"/>
            <w:r w:rsidR="001F02F9" w:rsidRPr="00F26BBD">
              <w:rPr>
                <w:rFonts w:ascii="Times New Roman" w:hAnsi="Times New Roman"/>
                <w:lang w:val="en-US"/>
              </w:rPr>
              <w:t>Исх</w:t>
            </w:r>
            <w:proofErr w:type="spellEnd"/>
            <w:r w:rsidR="001F02F9" w:rsidRPr="00F26BBD">
              <w:rPr>
                <w:rFonts w:ascii="Times New Roman" w:hAnsi="Times New Roman"/>
                <w:lang w:val="en-US"/>
              </w:rPr>
              <w:t>.</w:t>
            </w:r>
            <w:r w:rsidR="001F02F9" w:rsidRPr="00F26BBD">
              <w:rPr>
                <w:rFonts w:ascii="Times New Roman" w:hAnsi="Times New Roman"/>
              </w:rPr>
              <w:t>№</w:t>
            </w:r>
            <w:r w:rsidR="001F02F9" w:rsidRPr="00F26BBD">
              <w:rPr>
                <w:rFonts w:ascii="Times New Roman" w:hAnsi="Times New Roman"/>
                <w:lang w:val="en-US"/>
              </w:rPr>
              <w:t xml:space="preserve"> </w:t>
            </w:r>
            <w:r w:rsidR="001F02F9" w:rsidRPr="00F26BBD">
              <w:rPr>
                <w:rFonts w:ascii="Times New Roman" w:hAnsi="Times New Roman"/>
              </w:rPr>
              <w:t>435</w:t>
            </w:r>
            <w:r w:rsidR="001F02F9" w:rsidRPr="00F26BBD">
              <w:rPr>
                <w:rFonts w:ascii="Times New Roman" w:hAnsi="Times New Roman"/>
                <w:lang w:val="en-US"/>
              </w:rPr>
              <w:t xml:space="preserve">                                          </w:t>
            </w:r>
            <w:r w:rsidR="001F02F9" w:rsidRPr="00F26BBD">
              <w:rPr>
                <w:rFonts w:ascii="Times New Roman" w:hAnsi="Times New Roman"/>
              </w:rPr>
              <w:t xml:space="preserve">                                                                 </w:t>
            </w:r>
            <w:r w:rsidR="001F02F9" w:rsidRPr="00F26BBD">
              <w:rPr>
                <w:rFonts w:ascii="Times New Roman" w:hAnsi="Times New Roman"/>
                <w:lang w:val="en-US"/>
              </w:rPr>
              <w:t xml:space="preserve"> </w:t>
            </w:r>
            <w:r w:rsidR="001F02F9" w:rsidRPr="00F26BBD">
              <w:rPr>
                <w:rFonts w:ascii="Times New Roman" w:hAnsi="Times New Roman"/>
              </w:rPr>
              <w:t>от 07</w:t>
            </w:r>
            <w:r w:rsidR="001F02F9" w:rsidRPr="00F26BBD">
              <w:rPr>
                <w:rFonts w:ascii="Times New Roman" w:hAnsi="Times New Roman"/>
                <w:lang w:val="en-US"/>
              </w:rPr>
              <w:t>/0</w:t>
            </w:r>
            <w:r w:rsidR="001F02F9" w:rsidRPr="00F26BBD">
              <w:rPr>
                <w:rFonts w:ascii="Times New Roman" w:hAnsi="Times New Roman"/>
              </w:rPr>
              <w:t>7</w:t>
            </w:r>
            <w:r w:rsidR="001F02F9" w:rsidRPr="00F26BBD">
              <w:rPr>
                <w:rFonts w:ascii="Times New Roman" w:hAnsi="Times New Roman"/>
                <w:lang w:val="en-US"/>
              </w:rPr>
              <w:t xml:space="preserve">/ </w:t>
            </w:r>
            <w:r w:rsidR="001F02F9" w:rsidRPr="00F26BBD">
              <w:rPr>
                <w:rFonts w:ascii="Times New Roman" w:hAnsi="Times New Roman"/>
              </w:rPr>
              <w:t>201</w:t>
            </w:r>
            <w:r w:rsidR="001F02F9" w:rsidRPr="00F26BBD">
              <w:rPr>
                <w:rFonts w:ascii="Times New Roman" w:hAnsi="Times New Roman"/>
                <w:lang w:val="en-US"/>
              </w:rPr>
              <w:t>7</w:t>
            </w:r>
            <w:r w:rsidR="001F02F9" w:rsidRPr="00F26BBD">
              <w:rPr>
                <w:rFonts w:ascii="Times New Roman" w:hAnsi="Times New Roman"/>
              </w:rPr>
              <w:t xml:space="preserve"> г.</w:t>
            </w:r>
            <w:r w:rsidR="001F02F9" w:rsidRPr="00F26BBD">
              <w:rPr>
                <w:rFonts w:ascii="Times New Roman" w:hAnsi="Times New Roman"/>
              </w:rPr>
              <w:tab/>
            </w:r>
          </w:p>
        </w:tc>
      </w:tr>
    </w:tbl>
    <w:p w:rsidR="007839D7" w:rsidRDefault="007839D7" w:rsidP="008C7576">
      <w:pPr>
        <w:spacing w:after="0"/>
        <w:jc w:val="right"/>
        <w:rPr>
          <w:rFonts w:ascii="Times New Roman" w:hAnsi="Times New Roman" w:cs="Times New Roman"/>
          <w:bCs/>
        </w:rPr>
      </w:pPr>
    </w:p>
    <w:p w:rsidR="001F02F9" w:rsidRPr="008C7576" w:rsidRDefault="001F02F9" w:rsidP="008C7576">
      <w:pPr>
        <w:spacing w:after="0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8C7576">
        <w:rPr>
          <w:rFonts w:ascii="Times New Roman" w:hAnsi="Times New Roman" w:cs="Times New Roman"/>
          <w:bCs/>
        </w:rPr>
        <w:t>Руководителям ОУ</w:t>
      </w:r>
    </w:p>
    <w:p w:rsidR="008C7576" w:rsidRPr="008C7576" w:rsidRDefault="001F02F9" w:rsidP="008C7576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C7576">
        <w:rPr>
          <w:rFonts w:ascii="Times New Roman" w:hAnsi="Times New Roman" w:cs="Times New Roman"/>
          <w:bCs/>
          <w:sz w:val="24"/>
          <w:szCs w:val="24"/>
        </w:rPr>
        <w:t>Заместителям директоров</w:t>
      </w:r>
      <w:r w:rsidR="008C7576" w:rsidRPr="008C7576">
        <w:rPr>
          <w:rFonts w:ascii="Times New Roman" w:hAnsi="Times New Roman" w:cs="Times New Roman"/>
          <w:bCs/>
          <w:sz w:val="24"/>
          <w:szCs w:val="24"/>
        </w:rPr>
        <w:t xml:space="preserve"> по ВР</w:t>
      </w:r>
    </w:p>
    <w:p w:rsidR="003F2105" w:rsidRPr="008C7576" w:rsidRDefault="008C7576" w:rsidP="008C7576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C7576">
        <w:rPr>
          <w:rFonts w:ascii="Times New Roman" w:hAnsi="Times New Roman" w:cs="Times New Roman"/>
          <w:bCs/>
          <w:sz w:val="24"/>
          <w:szCs w:val="24"/>
        </w:rPr>
        <w:t>Педагогам-организаторам</w:t>
      </w:r>
      <w:r w:rsidR="001F02F9" w:rsidRPr="008C757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662C5" w:rsidRPr="008C7576" w:rsidRDefault="001662C5" w:rsidP="008C757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662C5" w:rsidRDefault="001662C5" w:rsidP="003F2105">
      <w:pPr>
        <w:rPr>
          <w:rFonts w:ascii="Times New Roman" w:hAnsi="Times New Roman" w:cs="Times New Roman"/>
          <w:b/>
          <w:bCs/>
          <w:sz w:val="16"/>
          <w:szCs w:val="16"/>
        </w:rPr>
        <w:sectPr w:rsidR="001662C5">
          <w:pgSz w:w="11905" w:h="16837"/>
          <w:pgMar w:top="1655" w:right="303" w:bottom="1722" w:left="1263" w:header="0" w:footer="3" w:gutter="0"/>
          <w:cols w:space="720"/>
        </w:sectPr>
      </w:pPr>
    </w:p>
    <w:p w:rsidR="003F2105" w:rsidRDefault="003F2105" w:rsidP="003F2105">
      <w:pPr>
        <w:rPr>
          <w:sz w:val="2"/>
          <w:szCs w:val="2"/>
        </w:rPr>
      </w:pPr>
      <w:r>
        <w:rPr>
          <w:rFonts w:hint="eastAsia"/>
          <w:sz w:val="2"/>
          <w:szCs w:val="2"/>
        </w:rPr>
        <w:lastRenderedPageBreak/>
        <w:t xml:space="preserve"> </w:t>
      </w:r>
    </w:p>
    <w:p w:rsidR="003F2105" w:rsidRDefault="003F2105" w:rsidP="003F2105">
      <w:pPr>
        <w:rPr>
          <w:sz w:val="2"/>
          <w:szCs w:val="2"/>
        </w:rPr>
        <w:sectPr w:rsidR="003F2105">
          <w:type w:val="continuous"/>
          <w:pgSz w:w="11905" w:h="16837"/>
          <w:pgMar w:top="0" w:right="0" w:bottom="0" w:left="0" w:header="0" w:footer="3" w:gutter="0"/>
          <w:cols w:space="720"/>
        </w:sectPr>
      </w:pPr>
    </w:p>
    <w:p w:rsidR="008C7576" w:rsidRPr="00F26BBD" w:rsidRDefault="00F26BBD" w:rsidP="003F2105">
      <w:pPr>
        <w:pStyle w:val="51"/>
        <w:shd w:val="clear" w:color="auto" w:fill="auto"/>
        <w:spacing w:after="0" w:line="326" w:lineRule="exact"/>
        <w:ind w:left="20" w:right="20" w:firstLine="800"/>
        <w:jc w:val="both"/>
        <w:rPr>
          <w:b/>
        </w:rPr>
      </w:pPr>
      <w:r w:rsidRPr="00F26BBD">
        <w:rPr>
          <w:b/>
        </w:rPr>
        <w:lastRenderedPageBreak/>
        <w:t xml:space="preserve">                                </w:t>
      </w:r>
      <w:r w:rsidR="008C7576" w:rsidRPr="00F26BBD">
        <w:rPr>
          <w:b/>
        </w:rPr>
        <w:t>Уважаемые</w:t>
      </w:r>
      <w:r w:rsidRPr="00F26BBD">
        <w:rPr>
          <w:b/>
        </w:rPr>
        <w:t xml:space="preserve"> коллеги!</w:t>
      </w:r>
    </w:p>
    <w:p w:rsidR="003F2105" w:rsidRPr="008A0998" w:rsidRDefault="003F2105" w:rsidP="003F2105">
      <w:pPr>
        <w:pStyle w:val="51"/>
        <w:shd w:val="clear" w:color="auto" w:fill="auto"/>
        <w:spacing w:after="0" w:line="326" w:lineRule="exact"/>
        <w:ind w:left="20" w:right="20" w:firstLine="800"/>
        <w:jc w:val="both"/>
        <w:rPr>
          <w:b/>
          <w:color w:val="FF0000"/>
          <w:sz w:val="24"/>
          <w:szCs w:val="24"/>
          <w:u w:val="single"/>
        </w:rPr>
      </w:pPr>
      <w:proofErr w:type="gramStart"/>
      <w:r w:rsidRPr="00F26BBD">
        <w:rPr>
          <w:sz w:val="24"/>
          <w:szCs w:val="24"/>
        </w:rPr>
        <w:t xml:space="preserve">В соответствии с поручением Председателя </w:t>
      </w:r>
      <w:r w:rsidRPr="00F26BBD">
        <w:rPr>
          <w:rStyle w:val="53"/>
          <w:sz w:val="24"/>
          <w:szCs w:val="24"/>
        </w:rPr>
        <w:t xml:space="preserve">Совета </w:t>
      </w:r>
      <w:r w:rsidRPr="00F26BBD">
        <w:rPr>
          <w:sz w:val="24"/>
          <w:szCs w:val="24"/>
        </w:rPr>
        <w:t xml:space="preserve">Федерации Федерального Собрания Российской Федерации В.И. Матвиенко 23 мая 2017 года на заседании Комитета Совета </w:t>
      </w:r>
      <w:r w:rsidRPr="00F26BBD">
        <w:rPr>
          <w:rStyle w:val="53"/>
          <w:sz w:val="24"/>
          <w:szCs w:val="24"/>
        </w:rPr>
        <w:t xml:space="preserve">Федерации </w:t>
      </w:r>
      <w:r w:rsidRPr="00F26BBD">
        <w:rPr>
          <w:sz w:val="24"/>
          <w:szCs w:val="24"/>
        </w:rPr>
        <w:t xml:space="preserve">принято решение </w:t>
      </w:r>
      <w:r w:rsidRPr="00F26BBD">
        <w:rPr>
          <w:b/>
          <w:sz w:val="24"/>
          <w:szCs w:val="24"/>
        </w:rPr>
        <w:t xml:space="preserve">о проведении в Год экологии и Год особо </w:t>
      </w:r>
      <w:r w:rsidRPr="00F26BBD">
        <w:rPr>
          <w:rStyle w:val="53"/>
          <w:b/>
          <w:sz w:val="24"/>
          <w:szCs w:val="24"/>
        </w:rPr>
        <w:t xml:space="preserve">охраняемых </w:t>
      </w:r>
      <w:r w:rsidRPr="00F26BBD">
        <w:rPr>
          <w:b/>
          <w:sz w:val="24"/>
          <w:szCs w:val="24"/>
        </w:rPr>
        <w:t xml:space="preserve">природных территорий в Российской Федерации </w:t>
      </w:r>
      <w:r w:rsidRPr="008A0998">
        <w:rPr>
          <w:b/>
          <w:color w:val="FF0000"/>
          <w:sz w:val="24"/>
          <w:szCs w:val="24"/>
          <w:u w:val="single"/>
        </w:rPr>
        <w:t xml:space="preserve">конкурса детского </w:t>
      </w:r>
      <w:r w:rsidRPr="008A0998">
        <w:rPr>
          <w:rStyle w:val="53"/>
          <w:b/>
          <w:color w:val="FF0000"/>
          <w:sz w:val="24"/>
          <w:szCs w:val="24"/>
          <w:u w:val="single"/>
        </w:rPr>
        <w:t xml:space="preserve">рисунка </w:t>
      </w:r>
      <w:r w:rsidRPr="008A0998">
        <w:rPr>
          <w:b/>
          <w:color w:val="FF0000"/>
          <w:sz w:val="24"/>
          <w:szCs w:val="24"/>
          <w:u w:val="single"/>
        </w:rPr>
        <w:t xml:space="preserve">"Природа родного края" и конкурса фоторабот "Экологические </w:t>
      </w:r>
      <w:r w:rsidRPr="008A0998">
        <w:rPr>
          <w:rStyle w:val="53"/>
          <w:b/>
          <w:color w:val="FF0000"/>
          <w:sz w:val="24"/>
          <w:szCs w:val="24"/>
          <w:u w:val="single"/>
        </w:rPr>
        <w:t xml:space="preserve">места </w:t>
      </w:r>
      <w:r w:rsidRPr="008A0998">
        <w:rPr>
          <w:b/>
          <w:color w:val="FF0000"/>
          <w:sz w:val="24"/>
          <w:szCs w:val="24"/>
          <w:u w:val="single"/>
        </w:rPr>
        <w:t>России".</w:t>
      </w:r>
      <w:proofErr w:type="gramEnd"/>
    </w:p>
    <w:p w:rsidR="003F2105" w:rsidRPr="00F26BBD" w:rsidRDefault="003F2105" w:rsidP="003F2105">
      <w:pPr>
        <w:pStyle w:val="51"/>
        <w:shd w:val="clear" w:color="auto" w:fill="auto"/>
        <w:spacing w:after="0" w:line="326" w:lineRule="exact"/>
        <w:ind w:left="20" w:right="20" w:firstLine="800"/>
        <w:jc w:val="both"/>
        <w:rPr>
          <w:sz w:val="24"/>
          <w:szCs w:val="24"/>
        </w:rPr>
      </w:pPr>
      <w:r w:rsidRPr="00F26BBD">
        <w:rPr>
          <w:sz w:val="24"/>
          <w:szCs w:val="24"/>
        </w:rPr>
        <w:t xml:space="preserve">Региональная общественная организация </w:t>
      </w:r>
      <w:r w:rsidRPr="00F26BBD">
        <w:rPr>
          <w:rStyle w:val="53"/>
          <w:sz w:val="24"/>
          <w:szCs w:val="24"/>
        </w:rPr>
        <w:t xml:space="preserve">содействия </w:t>
      </w:r>
      <w:r w:rsidRPr="00F26BBD">
        <w:rPr>
          <w:sz w:val="24"/>
          <w:szCs w:val="24"/>
        </w:rPr>
        <w:t>защите прав предпринимателей и гражданских инициатив "СОДЕЙСТВИЕ" (РОО "Содействие) определена оператором по подготовке и проведению указанных конкурсов.</w:t>
      </w:r>
    </w:p>
    <w:p w:rsidR="000E6EE3" w:rsidRPr="00F26BBD" w:rsidRDefault="003F2105" w:rsidP="003F2105">
      <w:pPr>
        <w:pStyle w:val="51"/>
        <w:shd w:val="clear" w:color="auto" w:fill="auto"/>
        <w:spacing w:after="0" w:line="326" w:lineRule="exact"/>
        <w:ind w:left="20" w:right="20" w:firstLine="800"/>
        <w:jc w:val="both"/>
        <w:rPr>
          <w:sz w:val="24"/>
          <w:szCs w:val="24"/>
        </w:rPr>
      </w:pPr>
      <w:r w:rsidRPr="00F26BBD">
        <w:rPr>
          <w:b/>
          <w:i/>
          <w:sz w:val="24"/>
          <w:szCs w:val="24"/>
        </w:rPr>
        <w:t>Конкурс</w:t>
      </w:r>
      <w:r w:rsidRPr="00F26BBD">
        <w:rPr>
          <w:b/>
          <w:sz w:val="24"/>
          <w:szCs w:val="24"/>
        </w:rPr>
        <w:t xml:space="preserve"> </w:t>
      </w:r>
      <w:r w:rsidRPr="00F26BBD">
        <w:rPr>
          <w:sz w:val="24"/>
          <w:szCs w:val="24"/>
        </w:rPr>
        <w:t xml:space="preserve">детского творчества "Природа родного </w:t>
      </w:r>
      <w:r w:rsidRPr="00F26BBD">
        <w:rPr>
          <w:rStyle w:val="53"/>
          <w:sz w:val="24"/>
          <w:szCs w:val="24"/>
        </w:rPr>
        <w:t xml:space="preserve">края" </w:t>
      </w:r>
      <w:r w:rsidRPr="00F26BBD">
        <w:rPr>
          <w:sz w:val="24"/>
          <w:szCs w:val="24"/>
        </w:rPr>
        <w:t xml:space="preserve">и фотоконкурс "Экологические места России" </w:t>
      </w:r>
      <w:r w:rsidRPr="00F26BBD">
        <w:rPr>
          <w:b/>
          <w:i/>
          <w:sz w:val="24"/>
          <w:szCs w:val="24"/>
        </w:rPr>
        <w:t xml:space="preserve">призваны пробудить у маленьких жителей большой страны интерес к экологической тематике и </w:t>
      </w:r>
      <w:r w:rsidRPr="00F26BBD">
        <w:rPr>
          <w:rStyle w:val="53"/>
          <w:b/>
          <w:i/>
          <w:sz w:val="24"/>
          <w:szCs w:val="24"/>
        </w:rPr>
        <w:t xml:space="preserve">привлечь </w:t>
      </w:r>
      <w:r w:rsidRPr="00F26BBD">
        <w:rPr>
          <w:b/>
          <w:i/>
          <w:sz w:val="24"/>
          <w:szCs w:val="24"/>
        </w:rPr>
        <w:t>внимание россиян к экологическому состоянию родной земли.</w:t>
      </w:r>
      <w:r w:rsidRPr="00F26BBD">
        <w:rPr>
          <w:sz w:val="24"/>
          <w:szCs w:val="24"/>
        </w:rPr>
        <w:t xml:space="preserve"> </w:t>
      </w:r>
    </w:p>
    <w:p w:rsidR="003F2105" w:rsidRPr="00F26BBD" w:rsidRDefault="003F2105" w:rsidP="003F2105">
      <w:pPr>
        <w:pStyle w:val="51"/>
        <w:shd w:val="clear" w:color="auto" w:fill="auto"/>
        <w:spacing w:after="0" w:line="326" w:lineRule="exact"/>
        <w:ind w:left="20" w:right="20" w:firstLine="800"/>
        <w:jc w:val="both"/>
        <w:rPr>
          <w:b/>
          <w:sz w:val="24"/>
          <w:szCs w:val="24"/>
        </w:rPr>
      </w:pPr>
      <w:r w:rsidRPr="00F26BBD">
        <w:rPr>
          <w:rStyle w:val="53"/>
          <w:b/>
          <w:sz w:val="24"/>
          <w:szCs w:val="24"/>
          <w:u w:val="single"/>
        </w:rPr>
        <w:t xml:space="preserve">Цель </w:t>
      </w:r>
      <w:r w:rsidRPr="00F26BBD">
        <w:rPr>
          <w:b/>
          <w:sz w:val="24"/>
          <w:szCs w:val="24"/>
          <w:u w:val="single"/>
        </w:rPr>
        <w:t>конкурса</w:t>
      </w:r>
      <w:r w:rsidRPr="00F26BBD">
        <w:rPr>
          <w:sz w:val="24"/>
          <w:szCs w:val="24"/>
        </w:rPr>
        <w:t xml:space="preserve"> — </w:t>
      </w:r>
      <w:r w:rsidRPr="00F26BBD">
        <w:rPr>
          <w:b/>
          <w:sz w:val="24"/>
          <w:szCs w:val="24"/>
        </w:rPr>
        <w:t xml:space="preserve">предоставить возможность детям из регионов России </w:t>
      </w:r>
      <w:r w:rsidRPr="00F26BBD">
        <w:rPr>
          <w:rStyle w:val="53"/>
          <w:b/>
          <w:sz w:val="24"/>
          <w:szCs w:val="24"/>
        </w:rPr>
        <w:t xml:space="preserve">показать </w:t>
      </w:r>
      <w:r w:rsidRPr="00F26BBD">
        <w:rPr>
          <w:b/>
          <w:sz w:val="24"/>
          <w:szCs w:val="24"/>
        </w:rPr>
        <w:t>свое видение и отношение к охране окружающей среды, быть услышанными и заявить о себе!</w:t>
      </w:r>
    </w:p>
    <w:p w:rsidR="003F2105" w:rsidRDefault="003F2105" w:rsidP="003F2105">
      <w:pPr>
        <w:pStyle w:val="51"/>
        <w:shd w:val="clear" w:color="auto" w:fill="auto"/>
        <w:spacing w:after="0" w:line="331" w:lineRule="exact"/>
        <w:ind w:left="20" w:right="20" w:firstLine="800"/>
        <w:jc w:val="both"/>
        <w:rPr>
          <w:sz w:val="24"/>
          <w:szCs w:val="24"/>
        </w:rPr>
      </w:pPr>
      <w:r w:rsidRPr="00F26BBD">
        <w:rPr>
          <w:sz w:val="24"/>
          <w:szCs w:val="24"/>
        </w:rPr>
        <w:t xml:space="preserve">Работы победителей конкурсов будут </w:t>
      </w:r>
      <w:r w:rsidRPr="00F26BBD">
        <w:rPr>
          <w:rStyle w:val="53"/>
          <w:sz w:val="24"/>
          <w:szCs w:val="24"/>
        </w:rPr>
        <w:t xml:space="preserve">представлены </w:t>
      </w:r>
      <w:r w:rsidRPr="00F26BBD">
        <w:rPr>
          <w:sz w:val="24"/>
          <w:szCs w:val="24"/>
        </w:rPr>
        <w:t>в стенах Совета Федерации. Победители приглашены для торжественного награждения в Москву на встречу с председателем Совета Федерации Валентиной Ивановной Матвиенко.</w:t>
      </w:r>
    </w:p>
    <w:p w:rsidR="003F2105" w:rsidRPr="00F26BBD" w:rsidRDefault="003F2105" w:rsidP="003F2105">
      <w:pPr>
        <w:pStyle w:val="51"/>
        <w:shd w:val="clear" w:color="auto" w:fill="auto"/>
        <w:spacing w:after="45" w:line="260" w:lineRule="exact"/>
        <w:ind w:left="20" w:firstLine="800"/>
        <w:jc w:val="both"/>
        <w:rPr>
          <w:sz w:val="24"/>
          <w:szCs w:val="24"/>
        </w:rPr>
      </w:pPr>
      <w:r w:rsidRPr="00F26BBD">
        <w:rPr>
          <w:sz w:val="24"/>
          <w:szCs w:val="24"/>
        </w:rPr>
        <w:t xml:space="preserve">Просим Вас оказать информационную поддержку конкурсов </w:t>
      </w:r>
      <w:proofErr w:type="gramStart"/>
      <w:r w:rsidRPr="00F26BBD">
        <w:rPr>
          <w:sz w:val="24"/>
          <w:szCs w:val="24"/>
        </w:rPr>
        <w:t>в</w:t>
      </w:r>
      <w:proofErr w:type="gramEnd"/>
      <w:r w:rsidRPr="00F26BBD">
        <w:rPr>
          <w:sz w:val="24"/>
          <w:szCs w:val="24"/>
        </w:rPr>
        <w:t xml:space="preserve"> Вашем</w:t>
      </w:r>
    </w:p>
    <w:p w:rsidR="003F2105" w:rsidRPr="00F26BBD" w:rsidRDefault="00F26BBD" w:rsidP="003F2105">
      <w:pPr>
        <w:pStyle w:val="51"/>
        <w:shd w:val="clear" w:color="auto" w:fill="auto"/>
        <w:spacing w:after="23" w:line="260" w:lineRule="exact"/>
        <w:ind w:left="20"/>
        <w:rPr>
          <w:sz w:val="24"/>
          <w:szCs w:val="24"/>
        </w:rPr>
      </w:pPr>
      <w:r>
        <w:rPr>
          <w:sz w:val="24"/>
          <w:szCs w:val="24"/>
        </w:rPr>
        <w:t>ш</w:t>
      </w:r>
      <w:r w:rsidR="000E6EE3" w:rsidRPr="00F26BBD">
        <w:rPr>
          <w:sz w:val="24"/>
          <w:szCs w:val="24"/>
        </w:rPr>
        <w:t>коле</w:t>
      </w:r>
      <w:r>
        <w:rPr>
          <w:sz w:val="24"/>
          <w:szCs w:val="24"/>
        </w:rPr>
        <w:t>, согласно прилагаемому приложению №1. №2.</w:t>
      </w:r>
    </w:p>
    <w:p w:rsidR="007839D7" w:rsidRDefault="007839D7" w:rsidP="007839D7">
      <w:pPr>
        <w:pStyle w:val="51"/>
        <w:shd w:val="clear" w:color="auto" w:fill="auto"/>
        <w:spacing w:after="398" w:line="260" w:lineRule="exact"/>
        <w:ind w:left="20"/>
      </w:pPr>
    </w:p>
    <w:p w:rsidR="007839D7" w:rsidRDefault="001662C5" w:rsidP="007839D7">
      <w:pPr>
        <w:pStyle w:val="51"/>
        <w:shd w:val="clear" w:color="auto" w:fill="auto"/>
        <w:spacing w:after="398" w:line="260" w:lineRule="exact"/>
        <w:ind w:left="20"/>
      </w:pPr>
      <w:r>
        <w:t>Начальник МКУ «Управление образования»</w:t>
      </w:r>
      <w:r w:rsidR="004C45DB">
        <w:t xml:space="preserve">:                   </w:t>
      </w:r>
      <w:proofErr w:type="spellStart"/>
      <w:r w:rsidR="004C45DB">
        <w:t>Вахитов</w:t>
      </w:r>
      <w:proofErr w:type="spellEnd"/>
      <w:r w:rsidR="004C45DB">
        <w:t xml:space="preserve"> И.Р.</w:t>
      </w:r>
    </w:p>
    <w:p w:rsidR="000E6EE3" w:rsidRPr="004C45DB" w:rsidRDefault="00F26BBD" w:rsidP="007839D7">
      <w:pPr>
        <w:pStyle w:val="51"/>
        <w:shd w:val="clear" w:color="auto" w:fill="auto"/>
        <w:spacing w:after="398" w:line="260" w:lineRule="exact"/>
        <w:ind w:left="20"/>
        <w:rPr>
          <w:sz w:val="22"/>
          <w:szCs w:val="22"/>
        </w:rPr>
      </w:pPr>
      <w:proofErr w:type="spellStart"/>
      <w:r>
        <w:rPr>
          <w:sz w:val="22"/>
          <w:szCs w:val="22"/>
        </w:rPr>
        <w:t>И</w:t>
      </w:r>
      <w:r w:rsidR="004C45DB" w:rsidRPr="004C45DB">
        <w:rPr>
          <w:sz w:val="22"/>
          <w:szCs w:val="22"/>
        </w:rPr>
        <w:t>сп.Д.М.Хабирова</w:t>
      </w:r>
      <w:proofErr w:type="spellEnd"/>
    </w:p>
    <w:p w:rsidR="00F26BBD" w:rsidRPr="00F26BBD" w:rsidRDefault="00F26BBD" w:rsidP="00F26BBD">
      <w:pPr>
        <w:pStyle w:val="30"/>
        <w:shd w:val="clear" w:color="auto" w:fill="auto"/>
        <w:spacing w:before="0" w:after="503" w:line="269" w:lineRule="exact"/>
        <w:ind w:left="80"/>
        <w:jc w:val="right"/>
        <w:rPr>
          <w:u w:val="single"/>
        </w:rPr>
      </w:pPr>
      <w:r w:rsidRPr="00F26BBD">
        <w:rPr>
          <w:u w:val="single"/>
        </w:rPr>
        <w:lastRenderedPageBreak/>
        <w:t>Приложение №1</w:t>
      </w:r>
    </w:p>
    <w:p w:rsidR="00F26BBD" w:rsidRDefault="00F26BBD" w:rsidP="00F26BBD">
      <w:pPr>
        <w:pStyle w:val="30"/>
        <w:shd w:val="clear" w:color="auto" w:fill="auto"/>
        <w:spacing w:before="0" w:after="503" w:line="269" w:lineRule="exact"/>
        <w:ind w:left="80"/>
        <w:jc w:val="right"/>
      </w:pPr>
    </w:p>
    <w:p w:rsidR="003F2105" w:rsidRDefault="00F26BBD" w:rsidP="003F2105">
      <w:pPr>
        <w:pStyle w:val="30"/>
        <w:shd w:val="clear" w:color="auto" w:fill="auto"/>
        <w:spacing w:before="0" w:after="503" w:line="269" w:lineRule="exact"/>
        <w:ind w:left="80"/>
        <w:jc w:val="center"/>
      </w:pPr>
      <w:r>
        <w:t>П</w:t>
      </w:r>
      <w:r w:rsidR="003F2105">
        <w:t xml:space="preserve">ОЛОЖЕНИЕ </w:t>
      </w:r>
      <w:r w:rsidR="000E6EE3">
        <w:t xml:space="preserve">  </w:t>
      </w:r>
      <w:r w:rsidR="003F2105">
        <w:t xml:space="preserve">ОБ ОРГАНИЗАЦИИ И ПРОВЕДЕНИИ ВСЕРОССИЙСКОГО </w:t>
      </w:r>
      <w:proofErr w:type="gramStart"/>
      <w:r w:rsidR="003F2105">
        <w:t>ИНТЕРНЕТ-КОНКУРСА</w:t>
      </w:r>
      <w:proofErr w:type="gramEnd"/>
      <w:r w:rsidR="003F2105">
        <w:t xml:space="preserve"> ДЕТСКОГО ТВОРЧЕСТВА «ПРИРОДА РОДНОГО КРАЯ»</w:t>
      </w:r>
    </w:p>
    <w:p w:rsidR="003F2105" w:rsidRDefault="003F2105" w:rsidP="003F2105">
      <w:pPr>
        <w:pStyle w:val="30"/>
        <w:shd w:val="clear" w:color="auto" w:fill="auto"/>
        <w:spacing w:before="0" w:after="213" w:line="240" w:lineRule="exact"/>
        <w:ind w:left="80"/>
        <w:jc w:val="center"/>
      </w:pPr>
      <w:r>
        <w:t>Введение</w:t>
      </w:r>
    </w:p>
    <w:p w:rsidR="003F2105" w:rsidRPr="001662C5" w:rsidRDefault="003F2105" w:rsidP="003F2105">
      <w:pPr>
        <w:pStyle w:val="61"/>
        <w:shd w:val="clear" w:color="auto" w:fill="auto"/>
        <w:spacing w:before="0" w:after="335"/>
        <w:ind w:left="20" w:right="80"/>
        <w:rPr>
          <w:rFonts w:ascii="Times New Roman" w:hAnsi="Times New Roman" w:cs="Times New Roman"/>
          <w:sz w:val="24"/>
          <w:szCs w:val="24"/>
        </w:rPr>
      </w:pPr>
      <w:r w:rsidRPr="001662C5">
        <w:rPr>
          <w:rFonts w:ascii="Times New Roman" w:hAnsi="Times New Roman" w:cs="Times New Roman"/>
          <w:sz w:val="24"/>
          <w:szCs w:val="24"/>
        </w:rPr>
        <w:t xml:space="preserve">Год экологии в России (2017 год) — тематический год, определенный Правительством РФ для активного решения экологических проблем в стране, вопросов охраны окружающей среды и привлечения внимания общественности к этой проблеме. 2017 год также называют годом экологических </w:t>
      </w:r>
      <w:r w:rsidRPr="001662C5">
        <w:rPr>
          <w:rStyle w:val="63"/>
          <w:rFonts w:ascii="Times New Roman" w:hAnsi="Times New Roman" w:cs="Times New Roman"/>
          <w:sz w:val="24"/>
          <w:szCs w:val="24"/>
        </w:rPr>
        <w:t>реформ.</w:t>
      </w:r>
      <w:r w:rsidRPr="001662C5">
        <w:rPr>
          <w:rStyle w:val="620"/>
          <w:rFonts w:ascii="Times New Roman" w:hAnsi="Times New Roman" w:cs="Times New Roman"/>
          <w:sz w:val="24"/>
          <w:szCs w:val="24"/>
        </w:rPr>
        <w:t xml:space="preserve"> </w:t>
      </w:r>
      <w:r w:rsidRPr="001662C5">
        <w:rPr>
          <w:rFonts w:ascii="Times New Roman" w:hAnsi="Times New Roman" w:cs="Times New Roman"/>
          <w:sz w:val="24"/>
          <w:szCs w:val="24"/>
        </w:rPr>
        <w:t xml:space="preserve">Конечно, в большинстве случаев вопросами экологии в масштабах страны будут заниматься государственные структуры. Но мы видим нашу задачу </w:t>
      </w:r>
      <w:r w:rsidRPr="001662C5">
        <w:rPr>
          <w:rStyle w:val="63"/>
          <w:rFonts w:ascii="Times New Roman" w:hAnsi="Times New Roman" w:cs="Times New Roman"/>
          <w:sz w:val="24"/>
          <w:szCs w:val="24"/>
        </w:rPr>
        <w:t>в</w:t>
      </w:r>
      <w:r w:rsidRPr="001662C5">
        <w:rPr>
          <w:rStyle w:val="620"/>
          <w:rFonts w:ascii="Times New Roman" w:hAnsi="Times New Roman" w:cs="Times New Roman"/>
          <w:sz w:val="24"/>
          <w:szCs w:val="24"/>
        </w:rPr>
        <w:t xml:space="preserve"> </w:t>
      </w:r>
      <w:r w:rsidRPr="001662C5">
        <w:rPr>
          <w:rFonts w:ascii="Times New Roman" w:hAnsi="Times New Roman" w:cs="Times New Roman"/>
          <w:sz w:val="24"/>
          <w:szCs w:val="24"/>
        </w:rPr>
        <w:t xml:space="preserve">привлечении молодого поколения россиян к экологической </w:t>
      </w:r>
      <w:r w:rsidRPr="001662C5">
        <w:rPr>
          <w:rStyle w:val="63"/>
          <w:rFonts w:ascii="Times New Roman" w:hAnsi="Times New Roman" w:cs="Times New Roman"/>
          <w:sz w:val="24"/>
          <w:szCs w:val="24"/>
        </w:rPr>
        <w:t xml:space="preserve">тематике. </w:t>
      </w:r>
      <w:r w:rsidRPr="001662C5">
        <w:rPr>
          <w:rFonts w:ascii="Times New Roman" w:hAnsi="Times New Roman" w:cs="Times New Roman"/>
          <w:sz w:val="24"/>
          <w:szCs w:val="24"/>
        </w:rPr>
        <w:t xml:space="preserve">Вопросы бережного отношения к окружающей среде необходимо обсуждать даже с маленькими гражданами страны. Через конкурс детского творчества «Природа родного края» мы хотим обратить внимание ребят, преподавателей, родителей к экологической тематике. Расширить рамки привычных занятий, </w:t>
      </w:r>
      <w:r w:rsidRPr="001662C5">
        <w:rPr>
          <w:rStyle w:val="63"/>
          <w:rFonts w:ascii="Times New Roman" w:hAnsi="Times New Roman" w:cs="Times New Roman"/>
          <w:sz w:val="24"/>
          <w:szCs w:val="24"/>
        </w:rPr>
        <w:t>уроков,</w:t>
      </w:r>
      <w:r w:rsidRPr="001662C5">
        <w:rPr>
          <w:rStyle w:val="620"/>
          <w:rFonts w:ascii="Times New Roman" w:hAnsi="Times New Roman" w:cs="Times New Roman"/>
          <w:sz w:val="24"/>
          <w:szCs w:val="24"/>
        </w:rPr>
        <w:t xml:space="preserve"> </w:t>
      </w:r>
      <w:r w:rsidRPr="001662C5">
        <w:rPr>
          <w:rFonts w:ascii="Times New Roman" w:hAnsi="Times New Roman" w:cs="Times New Roman"/>
          <w:sz w:val="24"/>
          <w:szCs w:val="24"/>
        </w:rPr>
        <w:t>лекций. Привлечь весь творческий потенциал наших, безусловно, талантливых детей.</w:t>
      </w:r>
    </w:p>
    <w:p w:rsidR="003F2105" w:rsidRDefault="003F2105" w:rsidP="003F2105">
      <w:pPr>
        <w:pStyle w:val="30"/>
        <w:shd w:val="clear" w:color="auto" w:fill="auto"/>
        <w:spacing w:before="0" w:after="210" w:line="240" w:lineRule="exact"/>
        <w:ind w:left="80"/>
        <w:jc w:val="center"/>
      </w:pPr>
      <w:r>
        <w:t>1. Общие положения</w:t>
      </w:r>
    </w:p>
    <w:p w:rsidR="003F2105" w:rsidRDefault="003F2105" w:rsidP="003F2105">
      <w:pPr>
        <w:pStyle w:val="a3"/>
        <w:numPr>
          <w:ilvl w:val="0"/>
          <w:numId w:val="1"/>
        </w:numPr>
        <w:shd w:val="clear" w:color="auto" w:fill="auto"/>
        <w:tabs>
          <w:tab w:val="left" w:pos="1110"/>
        </w:tabs>
        <w:spacing w:after="176" w:line="269" w:lineRule="exact"/>
        <w:ind w:left="20" w:right="80" w:firstLine="620"/>
        <w:jc w:val="both"/>
      </w:pPr>
      <w:r>
        <w:t xml:space="preserve">Настоящее Положение определяет порядок и условия организации и проведения Всероссийского </w:t>
      </w:r>
      <w:proofErr w:type="spellStart"/>
      <w:proofErr w:type="gramStart"/>
      <w:r>
        <w:t>Интернет-конкурса</w:t>
      </w:r>
      <w:proofErr w:type="spellEnd"/>
      <w:proofErr w:type="gramEnd"/>
      <w:r>
        <w:t xml:space="preserve"> детского творчества «Природа родного края» (далее — Положение).</w:t>
      </w:r>
    </w:p>
    <w:p w:rsidR="003F2105" w:rsidRDefault="003F2105" w:rsidP="003F2105">
      <w:pPr>
        <w:pStyle w:val="a3"/>
        <w:numPr>
          <w:ilvl w:val="0"/>
          <w:numId w:val="1"/>
        </w:numPr>
        <w:shd w:val="clear" w:color="auto" w:fill="auto"/>
        <w:tabs>
          <w:tab w:val="left" w:pos="1196"/>
          <w:tab w:val="left" w:leader="underscore" w:pos="2559"/>
        </w:tabs>
        <w:spacing w:after="207" w:line="274" w:lineRule="exact"/>
        <w:ind w:left="20" w:right="80" w:firstLine="620"/>
        <w:jc w:val="both"/>
      </w:pPr>
      <w:r>
        <w:t xml:space="preserve">Всероссийский Интернет-конкурс детского творчества «Природа родного края» (далее - Конкурс) проводится учредителями Конкурса: </w:t>
      </w:r>
      <w:proofErr w:type="spellStart"/>
      <w:r>
        <w:t>Инт</w:t>
      </w:r>
      <w:r w:rsidR="008A0998" w:rsidRPr="008A0998">
        <w:t>е</w:t>
      </w:r>
      <w:r>
        <w:t>рене</w:t>
      </w:r>
      <w:proofErr w:type="gramStart"/>
      <w:r>
        <w:t>т</w:t>
      </w:r>
      <w:proofErr w:type="spellEnd"/>
      <w:r>
        <w:t>-</w:t>
      </w:r>
      <w:proofErr w:type="gramEnd"/>
      <w:r>
        <w:t xml:space="preserve"> порталом</w:t>
      </w:r>
      <w:r>
        <w:tab/>
        <w:t>и РОО «Содействие».</w:t>
      </w:r>
    </w:p>
    <w:p w:rsidR="003F2105" w:rsidRDefault="003F2105" w:rsidP="003F2105">
      <w:pPr>
        <w:pStyle w:val="a3"/>
        <w:numPr>
          <w:ilvl w:val="0"/>
          <w:numId w:val="1"/>
        </w:numPr>
        <w:shd w:val="clear" w:color="auto" w:fill="auto"/>
        <w:tabs>
          <w:tab w:val="left" w:pos="1043"/>
        </w:tabs>
        <w:spacing w:line="240" w:lineRule="exact"/>
        <w:ind w:left="20" w:firstLine="620"/>
      </w:pPr>
      <w:r w:rsidRPr="000E6EE3">
        <w:rPr>
          <w:b/>
        </w:rPr>
        <w:t>Сроки проведения Конкурса</w:t>
      </w:r>
      <w:r>
        <w:t>:</w:t>
      </w:r>
    </w:p>
    <w:p w:rsidR="008A0998" w:rsidRDefault="008A0998" w:rsidP="008A0998">
      <w:pPr>
        <w:pStyle w:val="a3"/>
        <w:shd w:val="clear" w:color="auto" w:fill="auto"/>
        <w:tabs>
          <w:tab w:val="left" w:pos="1043"/>
        </w:tabs>
        <w:spacing w:line="240" w:lineRule="exact"/>
        <w:ind w:left="640"/>
      </w:pPr>
    </w:p>
    <w:p w:rsidR="003F2105" w:rsidRPr="008A0998" w:rsidRDefault="003F2105" w:rsidP="003F2105">
      <w:pPr>
        <w:pStyle w:val="a3"/>
        <w:numPr>
          <w:ilvl w:val="0"/>
          <w:numId w:val="2"/>
        </w:numPr>
        <w:shd w:val="clear" w:color="auto" w:fill="auto"/>
        <w:tabs>
          <w:tab w:val="left" w:pos="822"/>
        </w:tabs>
        <w:spacing w:line="274" w:lineRule="exact"/>
        <w:ind w:left="20" w:firstLine="620"/>
        <w:rPr>
          <w:b/>
        </w:rPr>
      </w:pPr>
      <w:r w:rsidRPr="008A0998">
        <w:rPr>
          <w:b/>
        </w:rPr>
        <w:t>прием художественных работ в электронном виде на Отборочный этап</w:t>
      </w:r>
    </w:p>
    <w:p w:rsidR="003F2105" w:rsidRPr="008A0998" w:rsidRDefault="003F2105" w:rsidP="003F2105">
      <w:pPr>
        <w:pStyle w:val="a3"/>
        <w:shd w:val="clear" w:color="auto" w:fill="auto"/>
        <w:spacing w:line="274" w:lineRule="exact"/>
        <w:ind w:left="20" w:firstLine="620"/>
        <w:rPr>
          <w:b/>
        </w:rPr>
      </w:pPr>
      <w:r w:rsidRPr="008A0998">
        <w:rPr>
          <w:b/>
        </w:rPr>
        <w:t>Конкурса — с 01 сентября по 10 ноября 2017 года;</w:t>
      </w:r>
    </w:p>
    <w:p w:rsidR="008A0998" w:rsidRDefault="008A0998" w:rsidP="003F2105">
      <w:pPr>
        <w:pStyle w:val="a3"/>
        <w:shd w:val="clear" w:color="auto" w:fill="auto"/>
        <w:spacing w:line="274" w:lineRule="exact"/>
        <w:ind w:left="20" w:firstLine="620"/>
      </w:pPr>
    </w:p>
    <w:p w:rsidR="003F2105" w:rsidRDefault="003F2105" w:rsidP="003F2105">
      <w:pPr>
        <w:pStyle w:val="a3"/>
        <w:numPr>
          <w:ilvl w:val="0"/>
          <w:numId w:val="2"/>
        </w:numPr>
        <w:shd w:val="clear" w:color="auto" w:fill="auto"/>
        <w:tabs>
          <w:tab w:val="left" w:pos="837"/>
        </w:tabs>
        <w:spacing w:line="274" w:lineRule="exact"/>
        <w:ind w:left="20" w:firstLine="620"/>
      </w:pPr>
      <w:proofErr w:type="gramStart"/>
      <w:r>
        <w:t>определение Оргкомитетом Конкурса финалистов Конкурса (примерно</w:t>
      </w:r>
      <w:proofErr w:type="gramEnd"/>
    </w:p>
    <w:p w:rsidR="003F2105" w:rsidRDefault="003F2105" w:rsidP="003F2105">
      <w:pPr>
        <w:pStyle w:val="a3"/>
        <w:shd w:val="clear" w:color="auto" w:fill="auto"/>
        <w:spacing w:line="274" w:lineRule="exact"/>
        <w:ind w:left="20" w:firstLine="620"/>
      </w:pPr>
      <w:proofErr w:type="gramStart"/>
      <w:r>
        <w:t>100 участников) - с 12 по 17 ноября 2017 года;</w:t>
      </w:r>
      <w:proofErr w:type="gramEnd"/>
    </w:p>
    <w:p w:rsidR="008A0998" w:rsidRDefault="008A0998" w:rsidP="003F2105">
      <w:pPr>
        <w:pStyle w:val="a3"/>
        <w:shd w:val="clear" w:color="auto" w:fill="auto"/>
        <w:spacing w:line="274" w:lineRule="exact"/>
        <w:ind w:left="20" w:firstLine="620"/>
      </w:pPr>
    </w:p>
    <w:p w:rsidR="003F2105" w:rsidRDefault="003F2105" w:rsidP="003F2105">
      <w:pPr>
        <w:pStyle w:val="a3"/>
        <w:numPr>
          <w:ilvl w:val="0"/>
          <w:numId w:val="2"/>
        </w:numPr>
        <w:shd w:val="clear" w:color="auto" w:fill="auto"/>
        <w:tabs>
          <w:tab w:val="left" w:pos="875"/>
        </w:tabs>
        <w:spacing w:line="274" w:lineRule="exact"/>
        <w:ind w:left="20" w:firstLine="620"/>
      </w:pPr>
      <w:r>
        <w:t>определение Оргкомитетом Конкурса победителей (первые места) и</w:t>
      </w:r>
    </w:p>
    <w:p w:rsidR="003F2105" w:rsidRDefault="003F2105" w:rsidP="003F2105">
      <w:pPr>
        <w:pStyle w:val="a3"/>
        <w:shd w:val="clear" w:color="auto" w:fill="auto"/>
        <w:spacing w:line="274" w:lineRule="exact"/>
        <w:ind w:left="20" w:firstLine="620"/>
      </w:pPr>
      <w:r>
        <w:t>призеров (вторые и третьи места) Конкурса из числа финалистов - с 19</w:t>
      </w:r>
    </w:p>
    <w:p w:rsidR="003F2105" w:rsidRDefault="003F2105" w:rsidP="003F2105">
      <w:pPr>
        <w:pStyle w:val="a3"/>
        <w:shd w:val="clear" w:color="auto" w:fill="auto"/>
        <w:spacing w:line="274" w:lineRule="exact"/>
        <w:ind w:left="20" w:firstLine="620"/>
      </w:pPr>
      <w:r>
        <w:t>ноября по 24 ноября 2017 года;</w:t>
      </w:r>
    </w:p>
    <w:p w:rsidR="008A0998" w:rsidRDefault="008A0998" w:rsidP="003F2105">
      <w:pPr>
        <w:pStyle w:val="a3"/>
        <w:shd w:val="clear" w:color="auto" w:fill="auto"/>
        <w:spacing w:line="274" w:lineRule="exact"/>
        <w:ind w:left="20" w:firstLine="620"/>
      </w:pPr>
    </w:p>
    <w:p w:rsidR="003F2105" w:rsidRDefault="003F2105" w:rsidP="003F2105">
      <w:pPr>
        <w:pStyle w:val="a3"/>
        <w:numPr>
          <w:ilvl w:val="0"/>
          <w:numId w:val="2"/>
        </w:numPr>
        <w:shd w:val="clear" w:color="auto" w:fill="auto"/>
        <w:tabs>
          <w:tab w:val="left" w:pos="861"/>
        </w:tabs>
        <w:spacing w:line="240" w:lineRule="exact"/>
        <w:ind w:left="20" w:firstLine="620"/>
      </w:pPr>
      <w:r>
        <w:t>объявление победителей и призеров Конкурса в сети Интернет - 25</w:t>
      </w:r>
    </w:p>
    <w:p w:rsidR="003F2105" w:rsidRDefault="003F2105" w:rsidP="003F2105">
      <w:pPr>
        <w:rPr>
          <w:rFonts w:ascii="Times New Roman" w:hAnsi="Times New Roman" w:cs="Times New Roman"/>
        </w:rPr>
        <w:sectPr w:rsidR="003F2105" w:rsidSect="007839D7">
          <w:type w:val="continuous"/>
          <w:pgSz w:w="11905" w:h="16837"/>
          <w:pgMar w:top="993" w:right="1120" w:bottom="284" w:left="1689" w:header="0" w:footer="3" w:gutter="0"/>
          <w:cols w:space="720"/>
        </w:sectPr>
      </w:pPr>
    </w:p>
    <w:p w:rsidR="003F2105" w:rsidRDefault="003F2105" w:rsidP="003F2105">
      <w:pPr>
        <w:pStyle w:val="a3"/>
        <w:shd w:val="clear" w:color="auto" w:fill="auto"/>
        <w:spacing w:line="240" w:lineRule="exact"/>
        <w:ind w:left="20" w:firstLine="640"/>
        <w:jc w:val="both"/>
      </w:pPr>
      <w:r>
        <w:lastRenderedPageBreak/>
        <w:t>ноября 2017 года;</w:t>
      </w:r>
    </w:p>
    <w:p w:rsidR="008A0998" w:rsidRDefault="008A0998" w:rsidP="003F2105">
      <w:pPr>
        <w:pStyle w:val="a3"/>
        <w:shd w:val="clear" w:color="auto" w:fill="auto"/>
        <w:spacing w:line="240" w:lineRule="exact"/>
        <w:ind w:left="20" w:firstLine="640"/>
        <w:jc w:val="both"/>
      </w:pPr>
    </w:p>
    <w:p w:rsidR="003F2105" w:rsidRDefault="003F2105" w:rsidP="003F2105">
      <w:pPr>
        <w:pStyle w:val="a3"/>
        <w:numPr>
          <w:ilvl w:val="0"/>
          <w:numId w:val="2"/>
        </w:numPr>
        <w:shd w:val="clear" w:color="auto" w:fill="auto"/>
        <w:tabs>
          <w:tab w:val="left" w:pos="923"/>
        </w:tabs>
        <w:spacing w:after="232" w:line="259" w:lineRule="exact"/>
        <w:ind w:left="640" w:right="20"/>
        <w:jc w:val="both"/>
      </w:pPr>
      <w:r>
        <w:t>проведение выставки работ победителей, призеров и финалистов Конкурса - 7 декабря 2017 года.</w:t>
      </w:r>
    </w:p>
    <w:p w:rsidR="008A0998" w:rsidRDefault="008A0998" w:rsidP="008A0998">
      <w:pPr>
        <w:pStyle w:val="a3"/>
        <w:shd w:val="clear" w:color="auto" w:fill="auto"/>
        <w:tabs>
          <w:tab w:val="left" w:pos="923"/>
        </w:tabs>
        <w:spacing w:after="232" w:line="259" w:lineRule="exact"/>
        <w:ind w:right="20"/>
        <w:jc w:val="both"/>
      </w:pPr>
    </w:p>
    <w:p w:rsidR="008A0998" w:rsidRDefault="008A0998" w:rsidP="008A0998">
      <w:pPr>
        <w:pStyle w:val="a3"/>
        <w:shd w:val="clear" w:color="auto" w:fill="auto"/>
        <w:tabs>
          <w:tab w:val="left" w:pos="923"/>
        </w:tabs>
        <w:spacing w:after="232" w:line="259" w:lineRule="exact"/>
        <w:ind w:right="20"/>
        <w:jc w:val="both"/>
      </w:pPr>
    </w:p>
    <w:p w:rsidR="008A0998" w:rsidRDefault="008A0998" w:rsidP="008A0998">
      <w:pPr>
        <w:pStyle w:val="a3"/>
        <w:shd w:val="clear" w:color="auto" w:fill="auto"/>
        <w:tabs>
          <w:tab w:val="left" w:pos="923"/>
        </w:tabs>
        <w:spacing w:after="232" w:line="259" w:lineRule="exact"/>
        <w:ind w:right="20"/>
        <w:jc w:val="both"/>
      </w:pPr>
    </w:p>
    <w:p w:rsidR="008A0998" w:rsidRDefault="008A0998" w:rsidP="008A0998">
      <w:pPr>
        <w:pStyle w:val="a3"/>
        <w:shd w:val="clear" w:color="auto" w:fill="auto"/>
        <w:tabs>
          <w:tab w:val="left" w:pos="923"/>
        </w:tabs>
        <w:spacing w:after="232" w:line="259" w:lineRule="exact"/>
        <w:ind w:right="20"/>
        <w:jc w:val="both"/>
      </w:pPr>
    </w:p>
    <w:p w:rsidR="003F2105" w:rsidRPr="000E6EE3" w:rsidRDefault="003F2105" w:rsidP="003F2105">
      <w:pPr>
        <w:pStyle w:val="a3"/>
        <w:numPr>
          <w:ilvl w:val="0"/>
          <w:numId w:val="1"/>
        </w:numPr>
        <w:shd w:val="clear" w:color="auto" w:fill="auto"/>
        <w:tabs>
          <w:tab w:val="left" w:pos="1063"/>
        </w:tabs>
        <w:spacing w:line="269" w:lineRule="exact"/>
        <w:ind w:left="20" w:firstLine="640"/>
        <w:jc w:val="both"/>
        <w:rPr>
          <w:b/>
        </w:rPr>
      </w:pPr>
      <w:r w:rsidRPr="000E6EE3">
        <w:rPr>
          <w:b/>
        </w:rPr>
        <w:t>Целями Конкурса являются:</w:t>
      </w:r>
    </w:p>
    <w:p w:rsidR="003F2105" w:rsidRDefault="006631FC" w:rsidP="003F2105">
      <w:pPr>
        <w:pStyle w:val="a3"/>
        <w:numPr>
          <w:ilvl w:val="0"/>
          <w:numId w:val="2"/>
        </w:numPr>
        <w:shd w:val="clear" w:color="auto" w:fill="auto"/>
        <w:tabs>
          <w:tab w:val="left" w:pos="799"/>
        </w:tabs>
        <w:spacing w:line="269" w:lineRule="exact"/>
        <w:ind w:left="20" w:firstLine="640"/>
        <w:jc w:val="both"/>
      </w:pPr>
      <w:r>
        <w:t xml:space="preserve">  </w:t>
      </w:r>
      <w:r w:rsidR="003F2105">
        <w:t>поддержка детского художественного творчества;</w:t>
      </w:r>
    </w:p>
    <w:p w:rsidR="006631FC" w:rsidRDefault="003F2105" w:rsidP="003F2105">
      <w:pPr>
        <w:pStyle w:val="a3"/>
        <w:numPr>
          <w:ilvl w:val="0"/>
          <w:numId w:val="2"/>
        </w:numPr>
        <w:shd w:val="clear" w:color="auto" w:fill="auto"/>
        <w:tabs>
          <w:tab w:val="left" w:pos="904"/>
        </w:tabs>
        <w:spacing w:line="269" w:lineRule="exact"/>
        <w:ind w:left="640" w:right="20"/>
      </w:pPr>
      <w:r>
        <w:t xml:space="preserve">повышения интереса детей и подростков к вопросам экологии и </w:t>
      </w:r>
      <w:r w:rsidR="006631FC">
        <w:t xml:space="preserve">   </w:t>
      </w:r>
    </w:p>
    <w:p w:rsidR="003F2105" w:rsidRDefault="006631FC" w:rsidP="006631FC">
      <w:pPr>
        <w:pStyle w:val="a3"/>
        <w:shd w:val="clear" w:color="auto" w:fill="auto"/>
        <w:tabs>
          <w:tab w:val="left" w:pos="904"/>
        </w:tabs>
        <w:spacing w:line="269" w:lineRule="exact"/>
        <w:ind w:left="640" w:right="20"/>
      </w:pPr>
      <w:r>
        <w:t xml:space="preserve">     </w:t>
      </w:r>
      <w:r w:rsidR="003F2105">
        <w:t>сохранению природного наследия России;</w:t>
      </w:r>
    </w:p>
    <w:p w:rsidR="006631FC" w:rsidRDefault="003F2105" w:rsidP="003F2105">
      <w:pPr>
        <w:pStyle w:val="a3"/>
        <w:numPr>
          <w:ilvl w:val="0"/>
          <w:numId w:val="2"/>
        </w:numPr>
        <w:shd w:val="clear" w:color="auto" w:fill="auto"/>
        <w:tabs>
          <w:tab w:val="left" w:pos="808"/>
        </w:tabs>
        <w:spacing w:line="269" w:lineRule="exact"/>
        <w:ind w:left="640" w:right="20"/>
        <w:jc w:val="both"/>
      </w:pPr>
      <w:r>
        <w:t xml:space="preserve">повышение интереса детей и подростков к охране окружающей </w:t>
      </w:r>
    </w:p>
    <w:p w:rsidR="003F2105" w:rsidRDefault="003F2105" w:rsidP="006631FC">
      <w:pPr>
        <w:pStyle w:val="a3"/>
        <w:shd w:val="clear" w:color="auto" w:fill="auto"/>
        <w:tabs>
          <w:tab w:val="left" w:pos="808"/>
        </w:tabs>
        <w:spacing w:line="269" w:lineRule="exact"/>
        <w:ind w:left="640" w:right="20"/>
        <w:jc w:val="both"/>
      </w:pPr>
      <w:proofErr w:type="spellStart"/>
      <w:r>
        <w:t>среды</w:t>
      </w:r>
      <w:proofErr w:type="gramStart"/>
      <w:r>
        <w:t>;ф</w:t>
      </w:r>
      <w:proofErr w:type="gramEnd"/>
      <w:r>
        <w:t>ормирования</w:t>
      </w:r>
      <w:proofErr w:type="spellEnd"/>
      <w:r>
        <w:t xml:space="preserve"> экологической культуры подрастающего поколения, в </w:t>
      </w:r>
      <w:r w:rsidR="006631FC">
        <w:t>т</w:t>
      </w:r>
      <w:r>
        <w:t>ом числе, формирование у детей и подростков активной жизненной природоохранной позиции, практической экологической деятельности;</w:t>
      </w:r>
    </w:p>
    <w:p w:rsidR="003F2105" w:rsidRDefault="003F2105" w:rsidP="003F2105">
      <w:pPr>
        <w:pStyle w:val="a3"/>
        <w:numPr>
          <w:ilvl w:val="0"/>
          <w:numId w:val="2"/>
        </w:numPr>
        <w:shd w:val="clear" w:color="auto" w:fill="auto"/>
        <w:tabs>
          <w:tab w:val="left" w:pos="804"/>
        </w:tabs>
        <w:spacing w:after="263" w:line="269" w:lineRule="exact"/>
        <w:ind w:left="20" w:firstLine="640"/>
        <w:jc w:val="both"/>
      </w:pPr>
      <w:r>
        <w:t>воспитание патриотических чувств подрастающего поколения.</w:t>
      </w:r>
    </w:p>
    <w:p w:rsidR="003F2105" w:rsidRPr="008A0998" w:rsidRDefault="003F2105" w:rsidP="003F2105">
      <w:pPr>
        <w:pStyle w:val="a3"/>
        <w:numPr>
          <w:ilvl w:val="0"/>
          <w:numId w:val="1"/>
        </w:numPr>
        <w:shd w:val="clear" w:color="auto" w:fill="auto"/>
        <w:tabs>
          <w:tab w:val="left" w:pos="1058"/>
        </w:tabs>
        <w:spacing w:after="199" w:line="240" w:lineRule="exact"/>
        <w:ind w:left="20" w:firstLine="640"/>
        <w:jc w:val="both"/>
        <w:rPr>
          <w:b/>
        </w:rPr>
      </w:pPr>
      <w:r w:rsidRPr="008A0998">
        <w:rPr>
          <w:b/>
        </w:rPr>
        <w:t>Конкурс проводится в два этапа: отборочный и финальный.</w:t>
      </w:r>
    </w:p>
    <w:p w:rsidR="003F2105" w:rsidRDefault="003F2105" w:rsidP="003F2105">
      <w:pPr>
        <w:pStyle w:val="a3"/>
        <w:numPr>
          <w:ilvl w:val="0"/>
          <w:numId w:val="1"/>
        </w:numPr>
        <w:shd w:val="clear" w:color="auto" w:fill="auto"/>
        <w:tabs>
          <w:tab w:val="left" w:pos="1063"/>
        </w:tabs>
        <w:spacing w:line="283" w:lineRule="exact"/>
        <w:ind w:left="20" w:firstLine="640"/>
        <w:jc w:val="both"/>
      </w:pPr>
      <w:r>
        <w:t>Конкурс проводится в трех возрастных группах (от 7 до 18 лет).</w:t>
      </w:r>
    </w:p>
    <w:p w:rsidR="003F2105" w:rsidRDefault="003F2105" w:rsidP="003F2105">
      <w:pPr>
        <w:pStyle w:val="a3"/>
        <w:numPr>
          <w:ilvl w:val="0"/>
          <w:numId w:val="3"/>
        </w:numPr>
        <w:shd w:val="clear" w:color="auto" w:fill="auto"/>
        <w:tabs>
          <w:tab w:val="left" w:pos="900"/>
        </w:tabs>
        <w:spacing w:line="283" w:lineRule="exact"/>
        <w:ind w:left="20" w:firstLine="640"/>
        <w:jc w:val="both"/>
      </w:pPr>
      <w:r>
        <w:t>работы участников в возрасте 7-9 лет;</w:t>
      </w:r>
    </w:p>
    <w:p w:rsidR="003F2105" w:rsidRDefault="003F2105" w:rsidP="003F2105">
      <w:pPr>
        <w:pStyle w:val="a3"/>
        <w:numPr>
          <w:ilvl w:val="0"/>
          <w:numId w:val="3"/>
        </w:numPr>
        <w:shd w:val="clear" w:color="auto" w:fill="auto"/>
        <w:tabs>
          <w:tab w:val="left" w:pos="900"/>
        </w:tabs>
        <w:spacing w:line="283" w:lineRule="exact"/>
        <w:ind w:left="20" w:firstLine="640"/>
        <w:jc w:val="both"/>
      </w:pPr>
      <w:r>
        <w:t>работы участников в возрасте 10-14 лет;</w:t>
      </w:r>
    </w:p>
    <w:p w:rsidR="003F2105" w:rsidRDefault="003F2105" w:rsidP="003F2105">
      <w:pPr>
        <w:pStyle w:val="a3"/>
        <w:numPr>
          <w:ilvl w:val="0"/>
          <w:numId w:val="3"/>
        </w:numPr>
        <w:shd w:val="clear" w:color="auto" w:fill="auto"/>
        <w:tabs>
          <w:tab w:val="left" w:pos="900"/>
        </w:tabs>
        <w:spacing w:after="252" w:line="283" w:lineRule="exact"/>
        <w:ind w:left="20" w:firstLine="640"/>
        <w:jc w:val="both"/>
      </w:pPr>
      <w:r>
        <w:t>работы участников в возрасте 15-18 лет.</w:t>
      </w:r>
    </w:p>
    <w:p w:rsidR="003F2105" w:rsidRDefault="003F2105" w:rsidP="003F2105">
      <w:pPr>
        <w:pStyle w:val="a3"/>
        <w:numPr>
          <w:ilvl w:val="0"/>
          <w:numId w:val="1"/>
        </w:numPr>
        <w:shd w:val="clear" w:color="auto" w:fill="auto"/>
        <w:tabs>
          <w:tab w:val="left" w:pos="1287"/>
          <w:tab w:val="left" w:leader="underscore" w:pos="8703"/>
        </w:tabs>
        <w:spacing w:after="236" w:line="269" w:lineRule="exact"/>
        <w:ind w:left="20" w:right="20" w:firstLine="640"/>
        <w:jc w:val="both"/>
      </w:pPr>
      <w:r>
        <w:t xml:space="preserve">Конкурсная работа представляется в электронном виде - сканированные рисунки в формате </w:t>
      </w:r>
      <w:r>
        <w:rPr>
          <w:lang w:val="en-US" w:eastAsia="en-US"/>
        </w:rPr>
        <w:t>JPG</w:t>
      </w:r>
      <w:r w:rsidRPr="003F2105">
        <w:rPr>
          <w:lang w:eastAsia="en-US"/>
        </w:rPr>
        <w:t xml:space="preserve">, </w:t>
      </w:r>
      <w:r>
        <w:t xml:space="preserve">разрешение 300 </w:t>
      </w:r>
      <w:r>
        <w:rPr>
          <w:lang w:val="en-US" w:eastAsia="en-US"/>
        </w:rPr>
        <w:t>dpi</w:t>
      </w:r>
      <w:r w:rsidRPr="003F2105">
        <w:rPr>
          <w:lang w:eastAsia="en-US"/>
        </w:rPr>
        <w:t xml:space="preserve"> </w:t>
      </w:r>
      <w:r>
        <w:t>размещаются участниками или их представителями на сайте</w:t>
      </w:r>
      <w:r>
        <w:tab/>
      </w:r>
    </w:p>
    <w:p w:rsidR="003F2105" w:rsidRDefault="003F2105" w:rsidP="003F2105">
      <w:pPr>
        <w:pStyle w:val="a3"/>
        <w:numPr>
          <w:ilvl w:val="0"/>
          <w:numId w:val="1"/>
        </w:numPr>
        <w:shd w:val="clear" w:color="auto" w:fill="auto"/>
        <w:tabs>
          <w:tab w:val="left" w:pos="1081"/>
        </w:tabs>
        <w:spacing w:line="274" w:lineRule="exact"/>
        <w:ind w:left="20" w:right="20" w:firstLine="640"/>
        <w:jc w:val="both"/>
      </w:pPr>
      <w:r>
        <w:t>Оргкомитетом Конкурса определяются победители и призеры (первое, второе, третье места в каждой возрастной группе) Конкурса, а также определяется один обладатель гран-при (один специальный приз от организаторов) Конкурса.</w:t>
      </w:r>
    </w:p>
    <w:p w:rsidR="003F2105" w:rsidRDefault="003F2105" w:rsidP="003F2105">
      <w:pPr>
        <w:pStyle w:val="a3"/>
        <w:shd w:val="clear" w:color="auto" w:fill="auto"/>
        <w:spacing w:line="274" w:lineRule="exact"/>
        <w:ind w:left="20" w:right="20" w:firstLine="640"/>
        <w:jc w:val="both"/>
      </w:pPr>
      <w:r>
        <w:t>Победители, призеры и обладатель гран-при Конкурса награждаются дипломами об участии в Конкурсе и памятными подарками (призами).</w:t>
      </w:r>
    </w:p>
    <w:p w:rsidR="003F2105" w:rsidRDefault="003F2105" w:rsidP="003F2105">
      <w:pPr>
        <w:pStyle w:val="a3"/>
        <w:shd w:val="clear" w:color="auto" w:fill="auto"/>
        <w:spacing w:after="267" w:line="274" w:lineRule="exact"/>
        <w:ind w:left="20" w:right="20" w:firstLine="640"/>
        <w:jc w:val="both"/>
      </w:pPr>
      <w:r>
        <w:t>Победители и обладатель гран-при приглашаются организаторами Конкурса (за счет средств регионов) в Москву для награждения и участия в открытии выставки художественных работ Конк</w:t>
      </w:r>
      <w:r w:rsidR="00CA3BCC">
        <w:t>у</w:t>
      </w:r>
      <w:r>
        <w:t>рса.</w:t>
      </w:r>
    </w:p>
    <w:p w:rsidR="003F2105" w:rsidRDefault="003F2105" w:rsidP="003F2105">
      <w:pPr>
        <w:pStyle w:val="a3"/>
        <w:numPr>
          <w:ilvl w:val="0"/>
          <w:numId w:val="1"/>
        </w:numPr>
        <w:shd w:val="clear" w:color="auto" w:fill="auto"/>
        <w:tabs>
          <w:tab w:val="left" w:pos="1246"/>
          <w:tab w:val="left" w:leader="underscore" w:pos="8158"/>
        </w:tabs>
        <w:spacing w:line="240" w:lineRule="exact"/>
        <w:ind w:left="20" w:firstLine="640"/>
        <w:jc w:val="both"/>
      </w:pPr>
      <w:r>
        <w:t xml:space="preserve">Ход и результаты Конкурса освещаются на сайте и </w:t>
      </w:r>
      <w:proofErr w:type="gramStart"/>
      <w:r>
        <w:t>в</w:t>
      </w:r>
      <w:proofErr w:type="gramEnd"/>
    </w:p>
    <w:p w:rsidR="003F2105" w:rsidRDefault="003F2105" w:rsidP="003F2105">
      <w:pPr>
        <w:pStyle w:val="a3"/>
        <w:shd w:val="clear" w:color="auto" w:fill="auto"/>
        <w:spacing w:after="238" w:line="240" w:lineRule="exact"/>
        <w:ind w:left="20"/>
      </w:pPr>
      <w:r>
        <w:t xml:space="preserve">различных </w:t>
      </w:r>
      <w:proofErr w:type="gramStart"/>
      <w:r>
        <w:t>средствах</w:t>
      </w:r>
      <w:proofErr w:type="gramEnd"/>
      <w:r>
        <w:t xml:space="preserve"> массовой информации.</w:t>
      </w:r>
    </w:p>
    <w:p w:rsidR="003F2105" w:rsidRDefault="003F2105" w:rsidP="003F2105">
      <w:pPr>
        <w:pStyle w:val="52"/>
        <w:keepNext/>
        <w:keepLines/>
        <w:shd w:val="clear" w:color="auto" w:fill="auto"/>
        <w:spacing w:before="0" w:after="224" w:line="240" w:lineRule="exact"/>
        <w:ind w:left="20"/>
      </w:pPr>
      <w:bookmarkStart w:id="0" w:name="bookmark4"/>
      <w:r>
        <w:t>2. Участники Конкурса</w:t>
      </w:r>
      <w:bookmarkEnd w:id="0"/>
    </w:p>
    <w:p w:rsidR="003F2105" w:rsidRDefault="003F2105" w:rsidP="003F2105">
      <w:pPr>
        <w:pStyle w:val="a3"/>
        <w:shd w:val="clear" w:color="auto" w:fill="auto"/>
        <w:spacing w:line="269" w:lineRule="exact"/>
        <w:ind w:left="20" w:right="20" w:firstLine="640"/>
        <w:jc w:val="both"/>
      </w:pPr>
      <w:r>
        <w:t xml:space="preserve">2.1. К участию в Конкурсе допускаются </w:t>
      </w:r>
      <w:r w:rsidRPr="008A0998">
        <w:rPr>
          <w:b/>
        </w:rPr>
        <w:t>лица в возрасте от 7 до 18 лет</w:t>
      </w:r>
      <w:r>
        <w:t xml:space="preserve"> включительно, творческим трудом которых созданы конкурсные работы, вне зависимости от гражданства и места постоянного проживания.</w:t>
      </w:r>
    </w:p>
    <w:p w:rsidR="003F2105" w:rsidRDefault="003F2105" w:rsidP="003F2105">
      <w:pPr>
        <w:pStyle w:val="a3"/>
        <w:shd w:val="clear" w:color="auto" w:fill="auto"/>
        <w:spacing w:after="259" w:line="264" w:lineRule="exact"/>
        <w:ind w:left="20" w:right="40" w:firstLine="620"/>
        <w:jc w:val="both"/>
      </w:pPr>
      <w:r>
        <w:t>2.2. Общее количество участников Конкурса определяется количеством поданных заявок. Каждый участник Конкурса может представить на Конкурс только одну работу.</w:t>
      </w:r>
    </w:p>
    <w:p w:rsidR="003F2105" w:rsidRDefault="003F2105" w:rsidP="003F2105">
      <w:pPr>
        <w:pStyle w:val="30"/>
        <w:shd w:val="clear" w:color="auto" w:fill="auto"/>
        <w:spacing w:before="0" w:after="169" w:line="240" w:lineRule="exact"/>
        <w:ind w:left="1980"/>
      </w:pPr>
      <w:r>
        <w:t>3. Требования к конкурсным работам Конкурса</w:t>
      </w:r>
    </w:p>
    <w:p w:rsidR="003F2105" w:rsidRPr="008A0998" w:rsidRDefault="003F2105" w:rsidP="003F2105">
      <w:pPr>
        <w:pStyle w:val="a3"/>
        <w:numPr>
          <w:ilvl w:val="0"/>
          <w:numId w:val="4"/>
        </w:numPr>
        <w:shd w:val="clear" w:color="auto" w:fill="auto"/>
        <w:tabs>
          <w:tab w:val="left" w:pos="1230"/>
        </w:tabs>
        <w:spacing w:line="269" w:lineRule="exact"/>
        <w:ind w:left="20" w:right="40" w:firstLine="620"/>
        <w:jc w:val="both"/>
        <w:rPr>
          <w:b/>
        </w:rPr>
      </w:pPr>
      <w:r w:rsidRPr="008A0998">
        <w:rPr>
          <w:b/>
        </w:rPr>
        <w:t>В Конкурсе рассматривается рисунок (к рисунку может быть добавлен небольшой рассказ, сочинение не более 750 знаков, включая пробелы).</w:t>
      </w:r>
    </w:p>
    <w:p w:rsidR="003F2105" w:rsidRPr="008A0998" w:rsidRDefault="003F2105" w:rsidP="003F2105">
      <w:pPr>
        <w:pStyle w:val="a3"/>
        <w:shd w:val="clear" w:color="auto" w:fill="auto"/>
        <w:spacing w:after="263" w:line="269" w:lineRule="exact"/>
        <w:ind w:left="20" w:right="40" w:firstLine="620"/>
        <w:jc w:val="both"/>
        <w:rPr>
          <w:b/>
        </w:rPr>
      </w:pPr>
      <w:r w:rsidRPr="008A0998">
        <w:rPr>
          <w:b/>
        </w:rPr>
        <w:t>Тематика конкурсных работ: заповедные уголки родного края, охраняемые и исчезающие растения и животные, экологические мероприятия, в которых участвовал художник, природные памятники, символические эмблемы года экологии, любимые природные места.</w:t>
      </w:r>
    </w:p>
    <w:p w:rsidR="003F2105" w:rsidRDefault="003F2105" w:rsidP="003F2105">
      <w:pPr>
        <w:pStyle w:val="a3"/>
        <w:numPr>
          <w:ilvl w:val="0"/>
          <w:numId w:val="4"/>
        </w:numPr>
        <w:shd w:val="clear" w:color="auto" w:fill="auto"/>
        <w:tabs>
          <w:tab w:val="left" w:pos="1067"/>
        </w:tabs>
        <w:spacing w:line="240" w:lineRule="exact"/>
        <w:ind w:left="20" w:firstLine="620"/>
        <w:jc w:val="both"/>
      </w:pPr>
      <w:r>
        <w:t>К участию не допускаются:</w:t>
      </w:r>
    </w:p>
    <w:p w:rsidR="003F2105" w:rsidRDefault="003F2105" w:rsidP="003F2105">
      <w:pPr>
        <w:pStyle w:val="a3"/>
        <w:numPr>
          <w:ilvl w:val="0"/>
          <w:numId w:val="3"/>
        </w:numPr>
        <w:shd w:val="clear" w:color="auto" w:fill="auto"/>
        <w:tabs>
          <w:tab w:val="left" w:pos="961"/>
        </w:tabs>
        <w:spacing w:line="264" w:lineRule="exact"/>
        <w:ind w:left="20" w:right="40" w:firstLine="620"/>
        <w:jc w:val="both"/>
      </w:pPr>
      <w:r>
        <w:t>копии с уже существующих рисунков других авторов, т.к. перерисованные работы не подходят под цели и задачи Конкурса. Участник должен нарисовать свой рисунок, отразить личное восприятие сюжета.</w:t>
      </w:r>
    </w:p>
    <w:p w:rsidR="003F2105" w:rsidRDefault="003F2105" w:rsidP="003F2105">
      <w:pPr>
        <w:pStyle w:val="a3"/>
        <w:numPr>
          <w:ilvl w:val="0"/>
          <w:numId w:val="3"/>
        </w:numPr>
        <w:shd w:val="clear" w:color="auto" w:fill="auto"/>
        <w:tabs>
          <w:tab w:val="left" w:pos="951"/>
        </w:tabs>
        <w:spacing w:after="233" w:line="269" w:lineRule="exact"/>
        <w:ind w:left="20" w:right="40" w:firstLine="620"/>
        <w:jc w:val="both"/>
      </w:pPr>
      <w:r>
        <w:lastRenderedPageBreak/>
        <w:t>уже существующие и ранее опубликованные в Интернете и других печатных изданиях рисунки по теме Конкурса.</w:t>
      </w:r>
    </w:p>
    <w:p w:rsidR="003F2105" w:rsidRPr="008A0998" w:rsidRDefault="003F2105" w:rsidP="003F2105">
      <w:pPr>
        <w:pStyle w:val="a3"/>
        <w:numPr>
          <w:ilvl w:val="0"/>
          <w:numId w:val="4"/>
        </w:numPr>
        <w:shd w:val="clear" w:color="auto" w:fill="auto"/>
        <w:tabs>
          <w:tab w:val="left" w:pos="1158"/>
        </w:tabs>
        <w:spacing w:line="278" w:lineRule="exact"/>
        <w:ind w:left="20" w:right="40" w:firstLine="620"/>
        <w:jc w:val="both"/>
        <w:rPr>
          <w:b/>
        </w:rPr>
      </w:pPr>
      <w:r w:rsidRPr="008A0998">
        <w:rPr>
          <w:b/>
        </w:rPr>
        <w:t>Описание к рисунку (в случае его наличия) должно отвечать на вопросы:</w:t>
      </w:r>
    </w:p>
    <w:p w:rsidR="003F2105" w:rsidRPr="008A0998" w:rsidRDefault="003F2105" w:rsidP="003F2105">
      <w:pPr>
        <w:pStyle w:val="a3"/>
        <w:numPr>
          <w:ilvl w:val="0"/>
          <w:numId w:val="2"/>
        </w:numPr>
        <w:shd w:val="clear" w:color="auto" w:fill="auto"/>
        <w:tabs>
          <w:tab w:val="left" w:pos="784"/>
        </w:tabs>
        <w:spacing w:line="269" w:lineRule="exact"/>
        <w:ind w:left="20" w:firstLine="620"/>
        <w:jc w:val="both"/>
        <w:rPr>
          <w:b/>
        </w:rPr>
      </w:pPr>
      <w:r w:rsidRPr="008A0998">
        <w:rPr>
          <w:b/>
        </w:rPr>
        <w:t>что изображено на рисунке?</w:t>
      </w:r>
    </w:p>
    <w:p w:rsidR="003F2105" w:rsidRPr="008A0998" w:rsidRDefault="003F2105" w:rsidP="003F2105">
      <w:pPr>
        <w:pStyle w:val="a3"/>
        <w:numPr>
          <w:ilvl w:val="0"/>
          <w:numId w:val="2"/>
        </w:numPr>
        <w:shd w:val="clear" w:color="auto" w:fill="auto"/>
        <w:tabs>
          <w:tab w:val="left" w:pos="784"/>
        </w:tabs>
        <w:spacing w:line="269" w:lineRule="exact"/>
        <w:ind w:left="20" w:firstLine="620"/>
        <w:jc w:val="both"/>
        <w:rPr>
          <w:b/>
        </w:rPr>
      </w:pPr>
      <w:r w:rsidRPr="008A0998">
        <w:rPr>
          <w:b/>
        </w:rPr>
        <w:t>почему выбран именно этот объект?</w:t>
      </w:r>
    </w:p>
    <w:p w:rsidR="003F2105" w:rsidRPr="008A0998" w:rsidRDefault="003F2105" w:rsidP="003F2105">
      <w:pPr>
        <w:pStyle w:val="a3"/>
        <w:numPr>
          <w:ilvl w:val="0"/>
          <w:numId w:val="2"/>
        </w:numPr>
        <w:shd w:val="clear" w:color="auto" w:fill="auto"/>
        <w:tabs>
          <w:tab w:val="left" w:pos="784"/>
        </w:tabs>
        <w:spacing w:after="263" w:line="269" w:lineRule="exact"/>
        <w:ind w:left="20" w:firstLine="620"/>
        <w:jc w:val="both"/>
        <w:rPr>
          <w:b/>
        </w:rPr>
      </w:pPr>
      <w:r w:rsidRPr="008A0998">
        <w:rPr>
          <w:b/>
        </w:rPr>
        <w:t xml:space="preserve">отношение автора к </w:t>
      </w:r>
      <w:proofErr w:type="gramStart"/>
      <w:r w:rsidRPr="008A0998">
        <w:rPr>
          <w:b/>
        </w:rPr>
        <w:t>изображенному</w:t>
      </w:r>
      <w:proofErr w:type="gramEnd"/>
      <w:r w:rsidRPr="008A0998">
        <w:rPr>
          <w:b/>
        </w:rPr>
        <w:t>?</w:t>
      </w:r>
    </w:p>
    <w:p w:rsidR="003F2105" w:rsidRPr="008A0998" w:rsidRDefault="003F2105" w:rsidP="003F2105">
      <w:pPr>
        <w:pStyle w:val="a3"/>
        <w:numPr>
          <w:ilvl w:val="0"/>
          <w:numId w:val="4"/>
        </w:numPr>
        <w:shd w:val="clear" w:color="auto" w:fill="auto"/>
        <w:tabs>
          <w:tab w:val="left" w:pos="1072"/>
        </w:tabs>
        <w:spacing w:line="240" w:lineRule="exact"/>
        <w:ind w:left="20" w:firstLine="620"/>
        <w:jc w:val="both"/>
        <w:rPr>
          <w:b/>
        </w:rPr>
      </w:pPr>
      <w:r w:rsidRPr="008A0998">
        <w:rPr>
          <w:b/>
        </w:rPr>
        <w:t>Форматы рисунков: любые.</w:t>
      </w:r>
    </w:p>
    <w:p w:rsidR="003F2105" w:rsidRPr="008A0998" w:rsidRDefault="003F2105" w:rsidP="003F2105">
      <w:pPr>
        <w:pStyle w:val="a3"/>
        <w:shd w:val="clear" w:color="auto" w:fill="auto"/>
        <w:spacing w:after="244" w:line="283" w:lineRule="exact"/>
        <w:ind w:left="20" w:right="40" w:firstLine="620"/>
        <w:jc w:val="both"/>
        <w:rPr>
          <w:b/>
        </w:rPr>
      </w:pPr>
      <w:r w:rsidRPr="008A0998">
        <w:rPr>
          <w:b/>
        </w:rPr>
        <w:t>Рекомендуемые форматы рисунков: А</w:t>
      </w:r>
      <w:proofErr w:type="gramStart"/>
      <w:r w:rsidRPr="008A0998">
        <w:rPr>
          <w:b/>
        </w:rPr>
        <w:t>4</w:t>
      </w:r>
      <w:proofErr w:type="gramEnd"/>
      <w:r w:rsidRPr="008A0998">
        <w:rPr>
          <w:b/>
        </w:rPr>
        <w:t xml:space="preserve">(210х297мм), А3(297х420 мм). Сканировать рисунок необходимо без паспарту, без деревянных (пластиковых) рамок, без стекла и </w:t>
      </w:r>
      <w:proofErr w:type="spellStart"/>
      <w:r w:rsidRPr="008A0998">
        <w:rPr>
          <w:b/>
        </w:rPr>
        <w:t>ламинирования</w:t>
      </w:r>
      <w:proofErr w:type="spellEnd"/>
      <w:r w:rsidRPr="008A0998">
        <w:rPr>
          <w:b/>
        </w:rPr>
        <w:t>.</w:t>
      </w:r>
    </w:p>
    <w:p w:rsidR="003F2105" w:rsidRPr="008A0998" w:rsidRDefault="003F2105" w:rsidP="003F2105">
      <w:pPr>
        <w:pStyle w:val="a3"/>
        <w:numPr>
          <w:ilvl w:val="0"/>
          <w:numId w:val="4"/>
        </w:numPr>
        <w:shd w:val="clear" w:color="auto" w:fill="auto"/>
        <w:tabs>
          <w:tab w:val="left" w:pos="1086"/>
        </w:tabs>
        <w:spacing w:after="248" w:line="278" w:lineRule="exact"/>
        <w:ind w:left="20" w:right="40" w:firstLine="620"/>
        <w:jc w:val="both"/>
        <w:rPr>
          <w:b/>
        </w:rPr>
      </w:pPr>
      <w:r w:rsidRPr="008A0998">
        <w:rPr>
          <w:b/>
        </w:rPr>
        <w:t>На Конкурс принимаются рисунки, которые могут быть выполнены на любом материале (картон, ватман, холст и т.д.) и исполнены в любом жанре и в любой живописной или графической технике (за исключением компьютерной графики) и с любым уровнем мастерства.</w:t>
      </w:r>
    </w:p>
    <w:p w:rsidR="003F2105" w:rsidRDefault="003F2105" w:rsidP="003F2105">
      <w:pPr>
        <w:pStyle w:val="a3"/>
        <w:numPr>
          <w:ilvl w:val="0"/>
          <w:numId w:val="4"/>
        </w:numPr>
        <w:shd w:val="clear" w:color="auto" w:fill="auto"/>
        <w:tabs>
          <w:tab w:val="left" w:pos="1124"/>
        </w:tabs>
        <w:spacing w:line="269" w:lineRule="exact"/>
        <w:ind w:left="20" w:right="40" w:firstLine="620"/>
        <w:jc w:val="both"/>
      </w:pPr>
      <w:r>
        <w:t>Своим участием в конкурсе авторы работ подтверждают согласие с условиями конкурса, в том числе согласие на безвозмездную публикацию работ в средствах массовой информации и социальной рекламе, на выставках и в рамках других мероприятий, проводимых РОО «Содействие».</w:t>
      </w:r>
    </w:p>
    <w:p w:rsidR="003F2105" w:rsidRPr="008A0998" w:rsidRDefault="003F2105" w:rsidP="003F2105">
      <w:pPr>
        <w:pStyle w:val="a3"/>
        <w:shd w:val="clear" w:color="auto" w:fill="auto"/>
        <w:spacing w:line="269" w:lineRule="exact"/>
        <w:ind w:left="20" w:firstLine="620"/>
        <w:jc w:val="both"/>
        <w:rPr>
          <w:b/>
        </w:rPr>
      </w:pPr>
      <w:r w:rsidRPr="008A0998">
        <w:rPr>
          <w:b/>
        </w:rPr>
        <w:t xml:space="preserve">Участие в конкурсе бесплатное и преследует только цели, описанные </w:t>
      </w:r>
      <w:proofErr w:type="gramStart"/>
      <w:r w:rsidRPr="008A0998">
        <w:rPr>
          <w:b/>
        </w:rPr>
        <w:t>в</w:t>
      </w:r>
      <w:proofErr w:type="gramEnd"/>
    </w:p>
    <w:p w:rsidR="003F2105" w:rsidRPr="008A0998" w:rsidRDefault="003F2105" w:rsidP="003F2105">
      <w:pPr>
        <w:pStyle w:val="a3"/>
        <w:shd w:val="clear" w:color="auto" w:fill="auto"/>
        <w:spacing w:line="240" w:lineRule="exact"/>
        <w:ind w:left="20"/>
        <w:rPr>
          <w:b/>
        </w:rPr>
      </w:pPr>
      <w:proofErr w:type="gramStart"/>
      <w:r w:rsidRPr="008A0998">
        <w:rPr>
          <w:b/>
        </w:rPr>
        <w:t>Положении</w:t>
      </w:r>
      <w:proofErr w:type="gramEnd"/>
      <w:r w:rsidRPr="008A0998">
        <w:rPr>
          <w:b/>
        </w:rPr>
        <w:t>.</w:t>
      </w:r>
    </w:p>
    <w:p w:rsidR="003F2105" w:rsidRDefault="003F2105" w:rsidP="003F2105">
      <w:pPr>
        <w:rPr>
          <w:rFonts w:ascii="Times New Roman" w:hAnsi="Times New Roman" w:cs="Times New Roman"/>
        </w:rPr>
        <w:sectPr w:rsidR="003F2105" w:rsidSect="006631FC">
          <w:type w:val="continuous"/>
          <w:pgSz w:w="11905" w:h="16837"/>
          <w:pgMar w:top="567" w:right="1523" w:bottom="709" w:left="1636" w:header="0" w:footer="3" w:gutter="0"/>
          <w:cols w:space="720"/>
        </w:sectPr>
      </w:pPr>
    </w:p>
    <w:p w:rsidR="003F2105" w:rsidRDefault="003F2105" w:rsidP="003F2105">
      <w:pPr>
        <w:pStyle w:val="a3"/>
        <w:shd w:val="clear" w:color="auto" w:fill="auto"/>
        <w:spacing w:after="259" w:line="264" w:lineRule="exact"/>
        <w:ind w:left="20" w:right="20" w:firstLine="620"/>
        <w:jc w:val="both"/>
      </w:pPr>
      <w:r>
        <w:lastRenderedPageBreak/>
        <w:t xml:space="preserve">3.7. </w:t>
      </w:r>
      <w:proofErr w:type="gramStart"/>
      <w:r>
        <w:t>Работы, несоответствующие вышеуказанным требованиям, а также работы, присланные с заявкой, заполненной несоответствующим образом (пункт 4.3.</w:t>
      </w:r>
      <w:proofErr w:type="gramEnd"/>
      <w:r>
        <w:t xml:space="preserve"> </w:t>
      </w:r>
      <w:proofErr w:type="gramStart"/>
      <w:r>
        <w:t>Положения), к участию в конкурсе не допускаются,</w:t>
      </w:r>
      <w:proofErr w:type="gramEnd"/>
    </w:p>
    <w:p w:rsidR="003F2105" w:rsidRDefault="003F2105" w:rsidP="003F2105">
      <w:pPr>
        <w:pStyle w:val="62"/>
        <w:keepNext/>
        <w:keepLines/>
        <w:shd w:val="clear" w:color="auto" w:fill="auto"/>
        <w:spacing w:before="0" w:after="158" w:line="240" w:lineRule="exact"/>
        <w:ind w:left="2420"/>
      </w:pPr>
      <w:bookmarkStart w:id="1" w:name="bookmark5"/>
      <w:r>
        <w:t>4. Организация и проведение Конкурса</w:t>
      </w:r>
      <w:bookmarkEnd w:id="1"/>
    </w:p>
    <w:p w:rsidR="003F2105" w:rsidRDefault="003F2105" w:rsidP="003F2105">
      <w:pPr>
        <w:pStyle w:val="a3"/>
        <w:numPr>
          <w:ilvl w:val="0"/>
          <w:numId w:val="5"/>
        </w:numPr>
        <w:shd w:val="clear" w:color="auto" w:fill="auto"/>
        <w:tabs>
          <w:tab w:val="left" w:pos="1254"/>
        </w:tabs>
        <w:spacing w:after="232" w:line="259" w:lineRule="exact"/>
        <w:ind w:left="20" w:right="20" w:firstLine="620"/>
        <w:jc w:val="both"/>
      </w:pPr>
      <w:r>
        <w:t>Для организации и проведения Конкурса, определения его победителей создается Организационный комитет (далее - Оргкомитет конкурса).</w:t>
      </w:r>
    </w:p>
    <w:p w:rsidR="003F2105" w:rsidRPr="007F66E7" w:rsidRDefault="003F2105" w:rsidP="003F2105">
      <w:pPr>
        <w:pStyle w:val="a3"/>
        <w:numPr>
          <w:ilvl w:val="0"/>
          <w:numId w:val="5"/>
        </w:numPr>
        <w:shd w:val="clear" w:color="auto" w:fill="auto"/>
        <w:tabs>
          <w:tab w:val="left" w:pos="1062"/>
        </w:tabs>
        <w:spacing w:line="269" w:lineRule="exact"/>
        <w:ind w:left="20" w:firstLine="620"/>
        <w:jc w:val="both"/>
        <w:rPr>
          <w:b/>
        </w:rPr>
      </w:pPr>
      <w:r w:rsidRPr="007F66E7">
        <w:rPr>
          <w:b/>
        </w:rPr>
        <w:t>Оргкомитет конкурса:</w:t>
      </w:r>
    </w:p>
    <w:p w:rsidR="003F2105" w:rsidRDefault="003F2105" w:rsidP="003F2105">
      <w:pPr>
        <w:pStyle w:val="a3"/>
        <w:numPr>
          <w:ilvl w:val="0"/>
          <w:numId w:val="2"/>
        </w:numPr>
        <w:shd w:val="clear" w:color="auto" w:fill="auto"/>
        <w:tabs>
          <w:tab w:val="left" w:pos="783"/>
        </w:tabs>
        <w:spacing w:line="269" w:lineRule="exact"/>
        <w:ind w:left="20" w:right="20" w:firstLine="620"/>
        <w:jc w:val="both"/>
      </w:pPr>
      <w:r>
        <w:t>проводит оценку работ на соответствие условиям Конкурса, требованиям к конкурсным работам;</w:t>
      </w:r>
    </w:p>
    <w:p w:rsidR="003F2105" w:rsidRDefault="003F2105" w:rsidP="003F2105">
      <w:pPr>
        <w:pStyle w:val="a3"/>
        <w:numPr>
          <w:ilvl w:val="0"/>
          <w:numId w:val="2"/>
        </w:numPr>
        <w:shd w:val="clear" w:color="auto" w:fill="auto"/>
        <w:tabs>
          <w:tab w:val="left" w:pos="779"/>
        </w:tabs>
        <w:spacing w:line="269" w:lineRule="exact"/>
        <w:ind w:left="20" w:firstLine="620"/>
        <w:jc w:val="both"/>
      </w:pPr>
      <w:r>
        <w:t>оценивает художественные достоинства конкурсных работ;</w:t>
      </w:r>
    </w:p>
    <w:p w:rsidR="003F2105" w:rsidRDefault="003F2105" w:rsidP="003F2105">
      <w:pPr>
        <w:pStyle w:val="a3"/>
        <w:numPr>
          <w:ilvl w:val="0"/>
          <w:numId w:val="2"/>
        </w:numPr>
        <w:shd w:val="clear" w:color="auto" w:fill="auto"/>
        <w:tabs>
          <w:tab w:val="left" w:pos="898"/>
        </w:tabs>
        <w:spacing w:line="269" w:lineRule="exact"/>
        <w:ind w:left="20" w:right="20" w:firstLine="620"/>
        <w:jc w:val="both"/>
      </w:pPr>
      <w:r>
        <w:t xml:space="preserve">определяет победителей и призеров Конкурса в соответствующих возрастных группах путем </w:t>
      </w:r>
      <w:proofErr w:type="spellStart"/>
      <w:proofErr w:type="gramStart"/>
      <w:r>
        <w:t>интернет-голосования</w:t>
      </w:r>
      <w:proofErr w:type="spellEnd"/>
      <w:proofErr w:type="gramEnd"/>
      <w:r>
        <w:t>;</w:t>
      </w:r>
    </w:p>
    <w:p w:rsidR="003F2105" w:rsidRDefault="003F2105" w:rsidP="003F2105">
      <w:pPr>
        <w:pStyle w:val="a3"/>
        <w:numPr>
          <w:ilvl w:val="0"/>
          <w:numId w:val="2"/>
        </w:numPr>
        <w:shd w:val="clear" w:color="auto" w:fill="auto"/>
        <w:tabs>
          <w:tab w:val="left" w:pos="779"/>
        </w:tabs>
        <w:spacing w:after="244" w:line="269" w:lineRule="exact"/>
        <w:ind w:left="20" w:firstLine="620"/>
        <w:jc w:val="both"/>
      </w:pPr>
      <w:r>
        <w:t>подводит итоги Конкурса.</w:t>
      </w:r>
    </w:p>
    <w:p w:rsidR="003F2105" w:rsidRDefault="003F2105" w:rsidP="003F2105">
      <w:pPr>
        <w:pStyle w:val="a3"/>
        <w:numPr>
          <w:ilvl w:val="0"/>
          <w:numId w:val="5"/>
        </w:numPr>
        <w:shd w:val="clear" w:color="auto" w:fill="auto"/>
        <w:tabs>
          <w:tab w:val="left" w:pos="1129"/>
        </w:tabs>
        <w:spacing w:line="264" w:lineRule="exact"/>
        <w:ind w:left="20" w:right="20" w:firstLine="620"/>
        <w:jc w:val="both"/>
      </w:pPr>
      <w:proofErr w:type="gramStart"/>
      <w:r>
        <w:t>Участник (в случае если участник не достиг возраста 14 лет, его законный представитель (родитель, усыновитель, опекун) проходит регистрацию и размещает свою конкурсную работу в электронном виде на</w:t>
      </w:r>
      <w:proofErr w:type="gramEnd"/>
    </w:p>
    <w:p w:rsidR="003F2105" w:rsidRDefault="008A0998" w:rsidP="003F2105">
      <w:pPr>
        <w:pStyle w:val="a3"/>
        <w:shd w:val="clear" w:color="auto" w:fill="auto"/>
        <w:tabs>
          <w:tab w:val="left" w:leader="underscore" w:pos="3193"/>
        </w:tabs>
        <w:spacing w:line="264" w:lineRule="exact"/>
        <w:ind w:left="20"/>
        <w:jc w:val="both"/>
      </w:pPr>
      <w:proofErr w:type="gramStart"/>
      <w:r>
        <w:t>сайте</w:t>
      </w:r>
      <w:proofErr w:type="gramEnd"/>
      <w:r w:rsidR="003F2105">
        <w:t>, заполняя заявку, включающую в себя: ФИО</w:t>
      </w:r>
    </w:p>
    <w:p w:rsidR="003F2105" w:rsidRDefault="003F2105" w:rsidP="003F2105">
      <w:pPr>
        <w:pStyle w:val="a3"/>
        <w:shd w:val="clear" w:color="auto" w:fill="auto"/>
        <w:spacing w:after="248" w:line="274" w:lineRule="exact"/>
        <w:ind w:left="20" w:right="20"/>
        <w:jc w:val="both"/>
      </w:pPr>
      <w:r>
        <w:t>участника, возраст, регион проживания, почтовый адрес и адрес электронной почты, контактный телефон, название работы, согласие на обработку персональных данных, файл с конкурсной работой.</w:t>
      </w:r>
    </w:p>
    <w:p w:rsidR="003F2105" w:rsidRDefault="003F2105" w:rsidP="003F2105">
      <w:pPr>
        <w:pStyle w:val="a3"/>
        <w:numPr>
          <w:ilvl w:val="0"/>
          <w:numId w:val="5"/>
        </w:numPr>
        <w:shd w:val="clear" w:color="auto" w:fill="auto"/>
        <w:tabs>
          <w:tab w:val="left" w:pos="1071"/>
        </w:tabs>
        <w:spacing w:line="264" w:lineRule="exact"/>
        <w:ind w:left="20" w:right="20" w:firstLine="620"/>
        <w:jc w:val="both"/>
      </w:pPr>
      <w:r w:rsidRPr="007F66E7">
        <w:rPr>
          <w:b/>
        </w:rPr>
        <w:t>По результатам рассмотрения</w:t>
      </w:r>
      <w:r>
        <w:t xml:space="preserve"> и оценки конкурсных работ </w:t>
      </w:r>
      <w:r w:rsidRPr="007F66E7">
        <w:rPr>
          <w:b/>
        </w:rPr>
        <w:t xml:space="preserve">Оргкомитет </w:t>
      </w:r>
      <w:r>
        <w:t xml:space="preserve">конкурса </w:t>
      </w:r>
      <w:r w:rsidRPr="007F66E7">
        <w:rPr>
          <w:b/>
        </w:rPr>
        <w:t>отбирает по 3 работы в каждой возрастной группе</w:t>
      </w:r>
      <w:r>
        <w:t xml:space="preserve"> (1-е место — победители и 2-3 места — призеры Конкурса) и называет обладателя гран-при по представлению Партнера Конкурса.</w:t>
      </w:r>
    </w:p>
    <w:p w:rsidR="003F2105" w:rsidRPr="007F66E7" w:rsidRDefault="003F2105" w:rsidP="003F2105">
      <w:pPr>
        <w:pStyle w:val="a3"/>
        <w:shd w:val="clear" w:color="auto" w:fill="auto"/>
        <w:spacing w:line="283" w:lineRule="exact"/>
        <w:ind w:left="20" w:right="20" w:firstLine="620"/>
        <w:jc w:val="both"/>
        <w:rPr>
          <w:b/>
        </w:rPr>
      </w:pPr>
      <w:r w:rsidRPr="007F66E7">
        <w:rPr>
          <w:b/>
        </w:rPr>
        <w:t>Победители и призеры</w:t>
      </w:r>
      <w:r>
        <w:t xml:space="preserve"> Конкурса </w:t>
      </w:r>
      <w:r w:rsidRPr="007F66E7">
        <w:rPr>
          <w:b/>
        </w:rPr>
        <w:t xml:space="preserve">определяются </w:t>
      </w:r>
      <w:r>
        <w:t xml:space="preserve">Оргкомитет конкурса </w:t>
      </w:r>
      <w:r w:rsidRPr="007F66E7">
        <w:rPr>
          <w:b/>
        </w:rPr>
        <w:t xml:space="preserve">путем </w:t>
      </w:r>
      <w:proofErr w:type="spellStart"/>
      <w:proofErr w:type="gramStart"/>
      <w:r w:rsidRPr="007F66E7">
        <w:rPr>
          <w:b/>
        </w:rPr>
        <w:t>Интернет-голосования</w:t>
      </w:r>
      <w:proofErr w:type="spellEnd"/>
      <w:proofErr w:type="gramEnd"/>
      <w:r w:rsidRPr="007F66E7">
        <w:rPr>
          <w:b/>
        </w:rPr>
        <w:t xml:space="preserve"> (простым большинством голосов членов Оргкомитета конкурса).</w:t>
      </w:r>
    </w:p>
    <w:p w:rsidR="003F2105" w:rsidRDefault="003F2105" w:rsidP="003F2105">
      <w:pPr>
        <w:pStyle w:val="a3"/>
        <w:shd w:val="clear" w:color="auto" w:fill="auto"/>
        <w:spacing w:after="136" w:line="240" w:lineRule="exact"/>
        <w:ind w:left="20" w:firstLine="620"/>
        <w:jc w:val="both"/>
      </w:pPr>
      <w:r>
        <w:t>Обладателя гран-при Конкурса выбирают Партнеры Конкурса.</w:t>
      </w:r>
    </w:p>
    <w:p w:rsidR="003F2105" w:rsidRDefault="003F2105" w:rsidP="003F2105">
      <w:pPr>
        <w:pStyle w:val="a3"/>
        <w:numPr>
          <w:ilvl w:val="0"/>
          <w:numId w:val="5"/>
        </w:numPr>
        <w:shd w:val="clear" w:color="auto" w:fill="auto"/>
        <w:tabs>
          <w:tab w:val="left" w:pos="1311"/>
          <w:tab w:val="left" w:leader="underscore" w:pos="8535"/>
        </w:tabs>
        <w:spacing w:line="274" w:lineRule="exact"/>
        <w:ind w:left="20" w:right="20" w:firstLine="620"/>
        <w:jc w:val="both"/>
      </w:pPr>
      <w:r>
        <w:lastRenderedPageBreak/>
        <w:t xml:space="preserve">Итоги Конкурса оформляется соответствующим решением Оргкомитета </w:t>
      </w:r>
      <w:proofErr w:type="gramStart"/>
      <w:r>
        <w:t>Конкурса</w:t>
      </w:r>
      <w:proofErr w:type="gramEnd"/>
      <w:r w:rsidR="008A0998">
        <w:t xml:space="preserve"> и публикуются на сайте</w:t>
      </w:r>
    </w:p>
    <w:p w:rsidR="008A0998" w:rsidRDefault="008A0998" w:rsidP="003F2105">
      <w:pPr>
        <w:pStyle w:val="62"/>
        <w:keepNext/>
        <w:keepLines/>
        <w:shd w:val="clear" w:color="auto" w:fill="auto"/>
        <w:spacing w:before="0" w:after="123" w:line="240" w:lineRule="exact"/>
        <w:ind w:left="4040"/>
      </w:pPr>
      <w:bookmarkStart w:id="2" w:name="bookmark6"/>
    </w:p>
    <w:p w:rsidR="003F2105" w:rsidRDefault="003F2105" w:rsidP="003F2105">
      <w:pPr>
        <w:pStyle w:val="62"/>
        <w:keepNext/>
        <w:keepLines/>
        <w:shd w:val="clear" w:color="auto" w:fill="auto"/>
        <w:spacing w:before="0" w:after="123" w:line="240" w:lineRule="exact"/>
        <w:ind w:left="4040"/>
      </w:pPr>
      <w:r>
        <w:t>5. Плагиат</w:t>
      </w:r>
      <w:bookmarkEnd w:id="2"/>
    </w:p>
    <w:p w:rsidR="003F2105" w:rsidRDefault="003F2105" w:rsidP="003F2105">
      <w:pPr>
        <w:pStyle w:val="a3"/>
        <w:shd w:val="clear" w:color="auto" w:fill="auto"/>
        <w:spacing w:line="278" w:lineRule="exact"/>
        <w:ind w:left="20" w:right="20" w:firstLine="620"/>
        <w:jc w:val="both"/>
      </w:pPr>
      <w:r>
        <w:t>5.1. Запрещается любая перерисовка и иное копирование с чужих картин, рисунков, фотографий, а также с иных типов изображений.</w:t>
      </w:r>
    </w:p>
    <w:p w:rsidR="003F2105" w:rsidRDefault="003F2105" w:rsidP="003F2105">
      <w:pPr>
        <w:pStyle w:val="a3"/>
        <w:numPr>
          <w:ilvl w:val="1"/>
          <w:numId w:val="5"/>
        </w:numPr>
        <w:shd w:val="clear" w:color="auto" w:fill="auto"/>
        <w:tabs>
          <w:tab w:val="left" w:pos="1152"/>
        </w:tabs>
        <w:spacing w:after="232" w:line="259" w:lineRule="exact"/>
        <w:ind w:right="20" w:firstLine="620"/>
        <w:jc w:val="both"/>
      </w:pPr>
      <w:r>
        <w:t>Участники конкурса, нарушающие авторское право и требования Положения снимаются с Конкурса.</w:t>
      </w:r>
    </w:p>
    <w:p w:rsidR="003F2105" w:rsidRDefault="003F2105" w:rsidP="003F2105">
      <w:pPr>
        <w:pStyle w:val="a3"/>
        <w:numPr>
          <w:ilvl w:val="1"/>
          <w:numId w:val="5"/>
        </w:numPr>
        <w:shd w:val="clear" w:color="auto" w:fill="auto"/>
        <w:tabs>
          <w:tab w:val="left" w:pos="1128"/>
        </w:tabs>
        <w:spacing w:after="263" w:line="269" w:lineRule="exact"/>
        <w:ind w:right="20" w:firstLine="620"/>
        <w:jc w:val="both"/>
      </w:pPr>
      <w:r>
        <w:t>Ответственность за несоблюдение авторства представленных работ несут участники Конкурса, представившие данную работу. Организаторы конкурса не несут ответственности за нарушение участниками авторских прав третьих лиц.</w:t>
      </w:r>
    </w:p>
    <w:p w:rsidR="003F2105" w:rsidRDefault="003F2105" w:rsidP="003F2105">
      <w:pPr>
        <w:pStyle w:val="30"/>
        <w:shd w:val="clear" w:color="auto" w:fill="auto"/>
        <w:spacing w:before="0" w:after="219" w:line="240" w:lineRule="exact"/>
        <w:ind w:left="4160"/>
      </w:pPr>
      <w:r>
        <w:t>6. Призы</w:t>
      </w:r>
    </w:p>
    <w:p w:rsidR="003F2105" w:rsidRDefault="003F2105" w:rsidP="003F2105">
      <w:pPr>
        <w:pStyle w:val="a3"/>
        <w:numPr>
          <w:ilvl w:val="0"/>
          <w:numId w:val="6"/>
        </w:numPr>
        <w:shd w:val="clear" w:color="auto" w:fill="auto"/>
        <w:tabs>
          <w:tab w:val="left" w:pos="1061"/>
        </w:tabs>
        <w:spacing w:after="229" w:line="264" w:lineRule="exact"/>
        <w:ind w:right="20" w:firstLine="620"/>
        <w:jc w:val="both"/>
      </w:pPr>
      <w:r>
        <w:t>Победители и призеры конкурса награждаются почетными дипломами и памятными подарками.</w:t>
      </w:r>
    </w:p>
    <w:p w:rsidR="003F2105" w:rsidRDefault="003F2105" w:rsidP="003F2105">
      <w:pPr>
        <w:pStyle w:val="a3"/>
        <w:numPr>
          <w:ilvl w:val="0"/>
          <w:numId w:val="6"/>
        </w:numPr>
        <w:shd w:val="clear" w:color="auto" w:fill="auto"/>
        <w:tabs>
          <w:tab w:val="left" w:pos="1147"/>
        </w:tabs>
        <w:spacing w:after="271" w:line="278" w:lineRule="exact"/>
        <w:ind w:right="20" w:firstLine="620"/>
        <w:jc w:val="both"/>
      </w:pPr>
      <w:r>
        <w:t>Призы предоставляются и рассылаются победителям и призерам Конкурса Заказчиком по списку, предоставляемому Оргкомитетом конкурса.</w:t>
      </w:r>
    </w:p>
    <w:p w:rsidR="003F2105" w:rsidRDefault="003F2105" w:rsidP="003F2105">
      <w:pPr>
        <w:pStyle w:val="a3"/>
        <w:shd w:val="clear" w:color="auto" w:fill="auto"/>
        <w:tabs>
          <w:tab w:val="left" w:leader="underscore" w:pos="7627"/>
        </w:tabs>
        <w:spacing w:line="283" w:lineRule="exact"/>
      </w:pPr>
    </w:p>
    <w:p w:rsidR="003F2105" w:rsidRDefault="007F66E7" w:rsidP="003F2105">
      <w:pPr>
        <w:pStyle w:val="30"/>
        <w:shd w:val="clear" w:color="auto" w:fill="auto"/>
        <w:spacing w:before="0" w:after="242" w:line="240" w:lineRule="exact"/>
        <w:ind w:left="2660"/>
      </w:pPr>
      <w:r>
        <w:t>7.</w:t>
      </w:r>
      <w:r w:rsidR="003F2105">
        <w:t xml:space="preserve"> Наблюдательный совет конкурса</w:t>
      </w:r>
    </w:p>
    <w:p w:rsidR="003F2105" w:rsidRDefault="003F2105" w:rsidP="003F2105">
      <w:pPr>
        <w:pStyle w:val="a3"/>
        <w:numPr>
          <w:ilvl w:val="0"/>
          <w:numId w:val="7"/>
        </w:numPr>
        <w:shd w:val="clear" w:color="auto" w:fill="auto"/>
        <w:tabs>
          <w:tab w:val="left" w:pos="1134"/>
        </w:tabs>
        <w:spacing w:after="5" w:line="240" w:lineRule="exact"/>
        <w:ind w:firstLine="620"/>
        <w:jc w:val="both"/>
      </w:pPr>
      <w:r>
        <w:t xml:space="preserve">Для содействия проведению Конкурса создается </w:t>
      </w:r>
      <w:proofErr w:type="gramStart"/>
      <w:r>
        <w:t>Наблюдательный</w:t>
      </w:r>
      <w:proofErr w:type="gramEnd"/>
    </w:p>
    <w:p w:rsidR="003F2105" w:rsidRDefault="003F2105" w:rsidP="003F2105">
      <w:pPr>
        <w:pStyle w:val="a3"/>
        <w:shd w:val="clear" w:color="auto" w:fill="auto"/>
        <w:spacing w:line="240" w:lineRule="exact"/>
      </w:pPr>
      <w:r>
        <w:t>совет.</w:t>
      </w:r>
    </w:p>
    <w:p w:rsidR="003F2105" w:rsidRDefault="003F2105" w:rsidP="003F2105">
      <w:pPr>
        <w:pStyle w:val="a3"/>
        <w:numPr>
          <w:ilvl w:val="0"/>
          <w:numId w:val="7"/>
        </w:numPr>
        <w:shd w:val="clear" w:color="auto" w:fill="auto"/>
        <w:tabs>
          <w:tab w:val="left" w:pos="1056"/>
        </w:tabs>
        <w:spacing w:after="511" w:line="278" w:lineRule="exact"/>
        <w:ind w:right="20" w:firstLine="620"/>
        <w:jc w:val="both"/>
      </w:pPr>
      <w:r>
        <w:t>Наблюдательный совет осуществляет свою деятельность на основании настоящего Положения и Положения о Наблюдательном совете Конкурса.</w:t>
      </w:r>
    </w:p>
    <w:p w:rsidR="003F2105" w:rsidRDefault="007F66E7" w:rsidP="003F2105">
      <w:pPr>
        <w:pStyle w:val="30"/>
        <w:shd w:val="clear" w:color="auto" w:fill="auto"/>
        <w:spacing w:before="0" w:after="0" w:line="240" w:lineRule="exact"/>
        <w:ind w:left="2000"/>
      </w:pPr>
      <w:r>
        <w:t>8</w:t>
      </w:r>
      <w:r w:rsidR="003F2105">
        <w:t>. План мероприятий по проведению Конкурса</w:t>
      </w:r>
    </w:p>
    <w:p w:rsidR="003F2105" w:rsidRDefault="003F2105" w:rsidP="003F2105">
      <w:pPr>
        <w:rPr>
          <w:rFonts w:ascii="Times New Roman" w:hAnsi="Times New Roman" w:cs="Times New Roman"/>
          <w:b/>
          <w:bCs/>
        </w:rPr>
        <w:sectPr w:rsidR="003F2105">
          <w:type w:val="continuous"/>
          <w:pgSz w:w="11905" w:h="16837"/>
          <w:pgMar w:top="1561" w:right="1564" w:bottom="3913" w:left="1626" w:header="0" w:footer="3" w:gutter="0"/>
          <w:cols w:space="720"/>
        </w:sectPr>
      </w:pPr>
    </w:p>
    <w:p w:rsidR="003F2105" w:rsidRDefault="003F2105" w:rsidP="003F2105">
      <w:pPr>
        <w:pStyle w:val="a3"/>
        <w:numPr>
          <w:ilvl w:val="0"/>
          <w:numId w:val="8"/>
        </w:numPr>
        <w:shd w:val="clear" w:color="auto" w:fill="auto"/>
        <w:tabs>
          <w:tab w:val="left" w:pos="1066"/>
        </w:tabs>
        <w:spacing w:line="264" w:lineRule="exact"/>
        <w:ind w:firstLine="620"/>
        <w:jc w:val="both"/>
      </w:pPr>
      <w:r>
        <w:lastRenderedPageBreak/>
        <w:t>В целях продвижения Конкурса и расширения его целевой аудитории Оргкомитет Конкурса разрабатывает план мероприятий.</w:t>
      </w:r>
    </w:p>
    <w:p w:rsidR="003F2105" w:rsidRDefault="003F2105" w:rsidP="003F2105">
      <w:pPr>
        <w:pStyle w:val="a3"/>
        <w:numPr>
          <w:ilvl w:val="0"/>
          <w:numId w:val="8"/>
        </w:numPr>
        <w:shd w:val="clear" w:color="auto" w:fill="auto"/>
        <w:tabs>
          <w:tab w:val="left" w:pos="1070"/>
        </w:tabs>
        <w:spacing w:line="264" w:lineRule="exact"/>
        <w:ind w:firstLine="620"/>
        <w:jc w:val="both"/>
      </w:pPr>
      <w:r>
        <w:t>План мероприятий Конкурса утверждается Оргкомитетом Конкурса и Наблюдательным советом Конкурса.</w:t>
      </w:r>
    </w:p>
    <w:p w:rsidR="003F2105" w:rsidRDefault="003F2105" w:rsidP="003F2105">
      <w:pPr>
        <w:rPr>
          <w:rFonts w:ascii="Times New Roman" w:hAnsi="Times New Roman" w:cs="Times New Roman"/>
        </w:rPr>
        <w:sectPr w:rsidR="003F2105">
          <w:type w:val="continuous"/>
          <w:pgSz w:w="11905" w:h="16837"/>
          <w:pgMar w:top="1653" w:right="1616" w:bottom="14171" w:left="1669" w:header="0" w:footer="3" w:gutter="0"/>
          <w:cols w:space="720"/>
        </w:sectPr>
      </w:pPr>
    </w:p>
    <w:p w:rsidR="00F26BBD" w:rsidRPr="00F26BBD" w:rsidRDefault="007839D7" w:rsidP="00F26BBD">
      <w:pPr>
        <w:pStyle w:val="30"/>
        <w:shd w:val="clear" w:color="auto" w:fill="auto"/>
        <w:spacing w:before="0" w:after="503" w:line="269" w:lineRule="exact"/>
        <w:ind w:left="80"/>
        <w:jc w:val="right"/>
        <w:rPr>
          <w:u w:val="single"/>
        </w:rPr>
      </w:pPr>
      <w:r>
        <w:rPr>
          <w:u w:val="single"/>
        </w:rPr>
        <w:lastRenderedPageBreak/>
        <w:t>П</w:t>
      </w:r>
      <w:r w:rsidR="00F26BBD" w:rsidRPr="00F26BBD">
        <w:rPr>
          <w:u w:val="single"/>
        </w:rPr>
        <w:t>риложение №</w:t>
      </w:r>
      <w:r w:rsidR="00F26BBD">
        <w:rPr>
          <w:u w:val="single"/>
        </w:rPr>
        <w:t>2</w:t>
      </w:r>
    </w:p>
    <w:p w:rsidR="00F26BBD" w:rsidRDefault="00F26BBD" w:rsidP="003F2105">
      <w:pPr>
        <w:pStyle w:val="30"/>
        <w:shd w:val="clear" w:color="auto" w:fill="auto"/>
        <w:spacing w:before="0" w:after="503" w:line="269" w:lineRule="exact"/>
        <w:ind w:left="40"/>
        <w:jc w:val="center"/>
      </w:pPr>
    </w:p>
    <w:p w:rsidR="003F2105" w:rsidRDefault="003F2105" w:rsidP="003F2105">
      <w:pPr>
        <w:pStyle w:val="30"/>
        <w:shd w:val="clear" w:color="auto" w:fill="auto"/>
        <w:spacing w:before="0" w:after="503" w:line="269" w:lineRule="exact"/>
        <w:ind w:left="40"/>
        <w:jc w:val="center"/>
      </w:pPr>
      <w:r>
        <w:t xml:space="preserve">ПОЛОЖЕНИЕ ОБ ОРГАНИЗАЦИИ И </w:t>
      </w:r>
      <w:proofErr w:type="gramStart"/>
      <w:r>
        <w:t>ПРОВЕДЕНИИ</w:t>
      </w:r>
      <w:proofErr w:type="gramEnd"/>
      <w:r>
        <w:t xml:space="preserve"> ВСЕРОССИЙСКОГО ИНТЕРНЕТ-КОНКУРСА «Экологические места России»</w:t>
      </w:r>
    </w:p>
    <w:p w:rsidR="003F2105" w:rsidRDefault="003F2105" w:rsidP="003F2105">
      <w:pPr>
        <w:pStyle w:val="30"/>
        <w:shd w:val="clear" w:color="auto" w:fill="auto"/>
        <w:spacing w:before="0" w:after="211" w:line="240" w:lineRule="exact"/>
        <w:ind w:left="40"/>
        <w:jc w:val="center"/>
      </w:pPr>
      <w:r>
        <w:t>Введение</w:t>
      </w:r>
    </w:p>
    <w:p w:rsidR="003F2105" w:rsidRDefault="003F2105" w:rsidP="003F2105">
      <w:pPr>
        <w:pStyle w:val="61"/>
        <w:shd w:val="clear" w:color="auto" w:fill="auto"/>
        <w:spacing w:before="0" w:after="0" w:line="278" w:lineRule="exact"/>
        <w:ind w:left="20" w:right="40"/>
      </w:pPr>
      <w:r>
        <w:t>Год экологии</w:t>
      </w:r>
      <w:r>
        <w:rPr>
          <w:rStyle w:val="6TimesNewRoman"/>
        </w:rPr>
        <w:t xml:space="preserve"> в</w:t>
      </w:r>
      <w:r>
        <w:t xml:space="preserve"> России</w:t>
      </w:r>
      <w:r>
        <w:rPr>
          <w:rStyle w:val="6TimesNewRoman"/>
        </w:rPr>
        <w:t xml:space="preserve"> (2017</w:t>
      </w:r>
      <w:r>
        <w:t xml:space="preserve"> год) — тематический год, определенный Правительством РФ для активного решения экологических проблем в стране, вопросов охраны окружающей среды и привлечения внимания общественности к этой проблеме.</w:t>
      </w:r>
      <w:r>
        <w:rPr>
          <w:rStyle w:val="6TimesNewRoman"/>
        </w:rPr>
        <w:t xml:space="preserve"> 2017</w:t>
      </w:r>
      <w:r>
        <w:t xml:space="preserve"> год также называют годом экологических реформ. Конечно, в большинстве случаев вопросами экологии в масштабах страны будут заниматься государственные структуры. Мы же хотим обратить внимание всех неравнодушных граждан нашей страны к экологическим проблемам посредством участия в фотоконкурсе</w:t>
      </w:r>
      <w:r>
        <w:rPr>
          <w:rStyle w:val="6TimesNewRoman"/>
        </w:rPr>
        <w:t xml:space="preserve"> «Экологические места России». </w:t>
      </w:r>
      <w:r>
        <w:t>Каждый</w:t>
      </w:r>
      <w:r>
        <w:rPr>
          <w:rStyle w:val="6TimesNewRoman"/>
        </w:rPr>
        <w:t xml:space="preserve"> желающий сможет запечатлеть экологические объекты России и разместить их на нашем сайте. Таким образом, многие соотечественники познакомятся с новыми для них объектами, памятниками, заповедными местами России. Мы также предлагаем фотографировать объекты, нуждающиеся в безотлагательной экологической помощи, чтобы привлечь к ним как можно большее внимание,</w:t>
      </w:r>
    </w:p>
    <w:p w:rsidR="007839D7" w:rsidRDefault="007839D7" w:rsidP="003F2105">
      <w:pPr>
        <w:pStyle w:val="30"/>
        <w:shd w:val="clear" w:color="auto" w:fill="auto"/>
        <w:spacing w:before="0" w:after="180" w:line="278" w:lineRule="exact"/>
        <w:ind w:left="40"/>
        <w:jc w:val="center"/>
      </w:pPr>
    </w:p>
    <w:p w:rsidR="003F2105" w:rsidRDefault="003F2105" w:rsidP="003F2105">
      <w:pPr>
        <w:pStyle w:val="30"/>
        <w:shd w:val="clear" w:color="auto" w:fill="auto"/>
        <w:spacing w:before="0" w:after="180" w:line="278" w:lineRule="exact"/>
        <w:ind w:left="40"/>
        <w:jc w:val="center"/>
      </w:pPr>
      <w:r>
        <w:t>1. Общие положения</w:t>
      </w:r>
    </w:p>
    <w:p w:rsidR="003F2105" w:rsidRDefault="003F2105" w:rsidP="003F2105">
      <w:pPr>
        <w:pStyle w:val="a3"/>
        <w:numPr>
          <w:ilvl w:val="0"/>
          <w:numId w:val="9"/>
        </w:numPr>
        <w:shd w:val="clear" w:color="auto" w:fill="auto"/>
        <w:tabs>
          <w:tab w:val="left" w:pos="1100"/>
        </w:tabs>
        <w:spacing w:after="176" w:line="278" w:lineRule="exact"/>
        <w:ind w:left="20" w:right="40" w:firstLine="620"/>
        <w:jc w:val="both"/>
      </w:pPr>
      <w:r>
        <w:t xml:space="preserve">Настоящее Положение определяет порядок и условия организации и проведения Всероссийского </w:t>
      </w:r>
      <w:proofErr w:type="spellStart"/>
      <w:proofErr w:type="gramStart"/>
      <w:r>
        <w:t>Интернет-конкурса</w:t>
      </w:r>
      <w:proofErr w:type="spellEnd"/>
      <w:proofErr w:type="gramEnd"/>
      <w:r>
        <w:t xml:space="preserve"> фотографий «Экологические места России» (далее - Положение).</w:t>
      </w:r>
    </w:p>
    <w:p w:rsidR="003F2105" w:rsidRDefault="003F2105" w:rsidP="003F2105">
      <w:pPr>
        <w:pStyle w:val="a3"/>
        <w:numPr>
          <w:ilvl w:val="0"/>
          <w:numId w:val="9"/>
        </w:numPr>
        <w:shd w:val="clear" w:color="auto" w:fill="auto"/>
        <w:tabs>
          <w:tab w:val="left" w:pos="1100"/>
          <w:tab w:val="left" w:leader="underscore" w:pos="2574"/>
        </w:tabs>
        <w:spacing w:after="215" w:line="283" w:lineRule="exact"/>
        <w:ind w:left="20" w:right="40" w:firstLine="620"/>
        <w:jc w:val="both"/>
      </w:pPr>
      <w:r>
        <w:t xml:space="preserve">Всероссийский Интернет-конкурс фотографии «Экологические места России» (далее - Конкурс) проводится учредителями Конкурса: </w:t>
      </w:r>
      <w:proofErr w:type="spellStart"/>
      <w:r>
        <w:t>Интрене</w:t>
      </w:r>
      <w:proofErr w:type="gramStart"/>
      <w:r>
        <w:t>т</w:t>
      </w:r>
      <w:proofErr w:type="spellEnd"/>
      <w:r>
        <w:t>-</w:t>
      </w:r>
      <w:proofErr w:type="gramEnd"/>
      <w:r>
        <w:t xml:space="preserve"> порталом</w:t>
      </w:r>
      <w:r>
        <w:tab/>
        <w:t>и РОО «Содействие».</w:t>
      </w:r>
    </w:p>
    <w:p w:rsidR="003F2105" w:rsidRDefault="003F2105" w:rsidP="003F2105">
      <w:pPr>
        <w:pStyle w:val="a3"/>
        <w:numPr>
          <w:ilvl w:val="0"/>
          <w:numId w:val="9"/>
        </w:numPr>
        <w:shd w:val="clear" w:color="auto" w:fill="auto"/>
        <w:tabs>
          <w:tab w:val="left" w:pos="1043"/>
        </w:tabs>
        <w:spacing w:line="240" w:lineRule="exact"/>
        <w:ind w:left="640"/>
      </w:pPr>
      <w:r>
        <w:t>Сроки проведения Конкурса:</w:t>
      </w:r>
    </w:p>
    <w:p w:rsidR="003F2105" w:rsidRPr="008A0998" w:rsidRDefault="003F2105" w:rsidP="003F2105">
      <w:pPr>
        <w:pStyle w:val="a3"/>
        <w:numPr>
          <w:ilvl w:val="0"/>
          <w:numId w:val="10"/>
        </w:numPr>
        <w:shd w:val="clear" w:color="auto" w:fill="auto"/>
        <w:tabs>
          <w:tab w:val="left" w:pos="822"/>
        </w:tabs>
        <w:spacing w:line="293" w:lineRule="exact"/>
        <w:ind w:left="640" w:right="40"/>
        <w:rPr>
          <w:b/>
        </w:rPr>
      </w:pPr>
      <w:r w:rsidRPr="008A0998">
        <w:rPr>
          <w:b/>
        </w:rPr>
        <w:t>прием работ в электронном виде на Отборочный этап Конкурса - с 25 июня по 25 сентября 2017 года</w:t>
      </w:r>
      <w:proofErr w:type="gramStart"/>
      <w:r w:rsidRPr="008A0998">
        <w:rPr>
          <w:b/>
        </w:rPr>
        <w:t>;</w:t>
      </w:r>
      <w:r w:rsidR="008A0998">
        <w:rPr>
          <w:b/>
        </w:rPr>
        <w:t>!!!!!</w:t>
      </w:r>
      <w:proofErr w:type="gramEnd"/>
    </w:p>
    <w:p w:rsidR="003F2105" w:rsidRDefault="003F2105" w:rsidP="003F2105">
      <w:pPr>
        <w:pStyle w:val="a3"/>
        <w:numPr>
          <w:ilvl w:val="0"/>
          <w:numId w:val="10"/>
        </w:numPr>
        <w:shd w:val="clear" w:color="auto" w:fill="auto"/>
        <w:tabs>
          <w:tab w:val="left" w:pos="837"/>
        </w:tabs>
        <w:spacing w:line="274" w:lineRule="exact"/>
        <w:ind w:left="640" w:right="40"/>
      </w:pPr>
      <w:r>
        <w:t>определение Оргкомитетом Конкурса финалистов Конкурса (примерно 100 участников) - с 26 сентября по 30 сентября 2017 года;</w:t>
      </w:r>
    </w:p>
    <w:p w:rsidR="003F2105" w:rsidRDefault="003F2105" w:rsidP="003F2105">
      <w:pPr>
        <w:pStyle w:val="a3"/>
        <w:numPr>
          <w:ilvl w:val="0"/>
          <w:numId w:val="10"/>
        </w:numPr>
        <w:shd w:val="clear" w:color="auto" w:fill="auto"/>
        <w:tabs>
          <w:tab w:val="left" w:pos="875"/>
        </w:tabs>
        <w:spacing w:line="274" w:lineRule="exact"/>
        <w:ind w:left="640" w:right="40"/>
        <w:jc w:val="both"/>
      </w:pPr>
      <w:r>
        <w:t>определение Оргкомитетом Конкурса победителей (первые места) и призеров (вторые и третьи места) Конкурса из числа финалистов - с 1 октября по 7 октября 2017 года;</w:t>
      </w:r>
    </w:p>
    <w:p w:rsidR="003F2105" w:rsidRDefault="003F2105" w:rsidP="003F2105">
      <w:pPr>
        <w:pStyle w:val="a3"/>
        <w:numPr>
          <w:ilvl w:val="0"/>
          <w:numId w:val="10"/>
        </w:numPr>
        <w:shd w:val="clear" w:color="auto" w:fill="auto"/>
        <w:tabs>
          <w:tab w:val="left" w:pos="856"/>
        </w:tabs>
        <w:spacing w:line="240" w:lineRule="exact"/>
        <w:ind w:left="640"/>
      </w:pPr>
      <w:r>
        <w:t>объявление победителей и призеров Конкурса в сети Интернет - 10</w:t>
      </w:r>
    </w:p>
    <w:p w:rsidR="003F2105" w:rsidRDefault="003F2105" w:rsidP="003F2105">
      <w:pPr>
        <w:pStyle w:val="a3"/>
        <w:shd w:val="clear" w:color="auto" w:fill="auto"/>
        <w:spacing w:line="240" w:lineRule="exact"/>
        <w:ind w:left="20" w:firstLine="640"/>
        <w:jc w:val="both"/>
      </w:pPr>
      <w:r>
        <w:t>октября 2017 года.</w:t>
      </w:r>
    </w:p>
    <w:p w:rsidR="003F2105" w:rsidRDefault="003F2105" w:rsidP="003F2105">
      <w:pPr>
        <w:pStyle w:val="a3"/>
        <w:numPr>
          <w:ilvl w:val="0"/>
          <w:numId w:val="10"/>
        </w:numPr>
        <w:shd w:val="clear" w:color="auto" w:fill="auto"/>
        <w:tabs>
          <w:tab w:val="left" w:pos="918"/>
        </w:tabs>
        <w:spacing w:after="248" w:line="250" w:lineRule="exact"/>
        <w:ind w:left="640" w:right="40"/>
        <w:jc w:val="both"/>
      </w:pPr>
      <w:r>
        <w:t>проведение выставки работ победителей, призеров и финалистов Конкурса - 7 декабря 2017 года.</w:t>
      </w:r>
    </w:p>
    <w:p w:rsidR="003F2105" w:rsidRPr="008A0998" w:rsidRDefault="003F2105" w:rsidP="003F2105">
      <w:pPr>
        <w:pStyle w:val="a3"/>
        <w:numPr>
          <w:ilvl w:val="0"/>
          <w:numId w:val="9"/>
        </w:numPr>
        <w:shd w:val="clear" w:color="auto" w:fill="auto"/>
        <w:tabs>
          <w:tab w:val="left" w:pos="1058"/>
        </w:tabs>
        <w:spacing w:line="240" w:lineRule="exact"/>
        <w:ind w:left="20" w:firstLine="640"/>
        <w:jc w:val="both"/>
        <w:rPr>
          <w:b/>
        </w:rPr>
      </w:pPr>
      <w:r w:rsidRPr="008A0998">
        <w:rPr>
          <w:b/>
        </w:rPr>
        <w:t>Целями Конкурса являются:</w:t>
      </w:r>
    </w:p>
    <w:p w:rsidR="003F2105" w:rsidRDefault="003F2105" w:rsidP="003F2105">
      <w:pPr>
        <w:pStyle w:val="a3"/>
        <w:numPr>
          <w:ilvl w:val="0"/>
          <w:numId w:val="10"/>
        </w:numPr>
        <w:shd w:val="clear" w:color="auto" w:fill="auto"/>
        <w:tabs>
          <w:tab w:val="left" w:pos="846"/>
        </w:tabs>
        <w:spacing w:line="264" w:lineRule="exact"/>
        <w:ind w:left="640" w:right="40"/>
      </w:pPr>
      <w:r>
        <w:t>поддержка и стимулирование наблюдений за природой и творческого подхода к фотографии в сфере экологии;</w:t>
      </w:r>
    </w:p>
    <w:p w:rsidR="003F2105" w:rsidRDefault="003F2105" w:rsidP="003F2105">
      <w:pPr>
        <w:pStyle w:val="a3"/>
        <w:numPr>
          <w:ilvl w:val="0"/>
          <w:numId w:val="10"/>
        </w:numPr>
        <w:shd w:val="clear" w:color="auto" w:fill="auto"/>
        <w:tabs>
          <w:tab w:val="left" w:pos="851"/>
        </w:tabs>
        <w:spacing w:line="264" w:lineRule="exact"/>
        <w:ind w:left="640" w:right="40"/>
      </w:pPr>
      <w:r>
        <w:t>повышения интереса всех категорий граждан к вопросам экологии и сохранению природного наследия России;</w:t>
      </w:r>
    </w:p>
    <w:p w:rsidR="003F2105" w:rsidRDefault="003F2105" w:rsidP="003F2105">
      <w:pPr>
        <w:pStyle w:val="a3"/>
        <w:numPr>
          <w:ilvl w:val="0"/>
          <w:numId w:val="10"/>
        </w:numPr>
        <w:shd w:val="clear" w:color="auto" w:fill="auto"/>
        <w:tabs>
          <w:tab w:val="left" w:pos="809"/>
        </w:tabs>
        <w:spacing w:line="264" w:lineRule="exact"/>
        <w:ind w:left="20" w:firstLine="640"/>
        <w:jc w:val="both"/>
      </w:pPr>
      <w:r>
        <w:lastRenderedPageBreak/>
        <w:t>повышение интереса к охране окружающей среды;</w:t>
      </w:r>
    </w:p>
    <w:p w:rsidR="003F2105" w:rsidRDefault="003F2105" w:rsidP="003F2105">
      <w:pPr>
        <w:pStyle w:val="a3"/>
        <w:numPr>
          <w:ilvl w:val="0"/>
          <w:numId w:val="10"/>
        </w:numPr>
        <w:shd w:val="clear" w:color="auto" w:fill="auto"/>
        <w:tabs>
          <w:tab w:val="left" w:pos="856"/>
        </w:tabs>
        <w:spacing w:line="264" w:lineRule="exact"/>
        <w:ind w:left="640" w:right="40"/>
        <w:jc w:val="both"/>
      </w:pPr>
      <w:r>
        <w:t>формирования экологической культуры, в том числе, формирование у активной жизненной природоохранной и позиции, практической экологической деятельности;</w:t>
      </w:r>
    </w:p>
    <w:p w:rsidR="003F2105" w:rsidRDefault="003F2105" w:rsidP="003F2105">
      <w:pPr>
        <w:pStyle w:val="a3"/>
        <w:numPr>
          <w:ilvl w:val="0"/>
          <w:numId w:val="10"/>
        </w:numPr>
        <w:shd w:val="clear" w:color="auto" w:fill="auto"/>
        <w:tabs>
          <w:tab w:val="left" w:pos="804"/>
        </w:tabs>
        <w:spacing w:after="259" w:line="264" w:lineRule="exact"/>
        <w:ind w:left="20" w:firstLine="640"/>
        <w:jc w:val="both"/>
      </w:pPr>
      <w:r>
        <w:t>воспитание патриотических чувств.</w:t>
      </w:r>
    </w:p>
    <w:p w:rsidR="003F2105" w:rsidRPr="008A0998" w:rsidRDefault="003F2105" w:rsidP="003F2105">
      <w:pPr>
        <w:pStyle w:val="a3"/>
        <w:numPr>
          <w:ilvl w:val="0"/>
          <w:numId w:val="9"/>
        </w:numPr>
        <w:shd w:val="clear" w:color="auto" w:fill="auto"/>
        <w:tabs>
          <w:tab w:val="left" w:pos="1063"/>
        </w:tabs>
        <w:spacing w:after="151" w:line="240" w:lineRule="exact"/>
        <w:ind w:left="20" w:firstLine="640"/>
        <w:jc w:val="both"/>
        <w:rPr>
          <w:b/>
        </w:rPr>
      </w:pPr>
      <w:r w:rsidRPr="008A0998">
        <w:rPr>
          <w:b/>
        </w:rPr>
        <w:t>Конкурс проводится в два этапа: отборочный и финальный.</w:t>
      </w:r>
    </w:p>
    <w:p w:rsidR="003F2105" w:rsidRDefault="003F2105" w:rsidP="003F2105">
      <w:pPr>
        <w:pStyle w:val="a3"/>
        <w:numPr>
          <w:ilvl w:val="0"/>
          <w:numId w:val="9"/>
        </w:numPr>
        <w:shd w:val="clear" w:color="auto" w:fill="auto"/>
        <w:tabs>
          <w:tab w:val="left" w:pos="1062"/>
        </w:tabs>
        <w:spacing w:line="274" w:lineRule="exact"/>
        <w:ind w:left="20" w:right="740" w:firstLine="640"/>
      </w:pPr>
      <w:r w:rsidRPr="00487FD0">
        <w:rPr>
          <w:b/>
        </w:rPr>
        <w:t>Конкурс проводится по двум номинациям</w:t>
      </w:r>
      <w:r>
        <w:t xml:space="preserve"> «Экологические места России» и «Требуется помощь!» во всех возрастных категориях.</w:t>
      </w:r>
    </w:p>
    <w:p w:rsidR="003F2105" w:rsidRDefault="003F2105" w:rsidP="003F2105">
      <w:pPr>
        <w:pStyle w:val="a3"/>
        <w:numPr>
          <w:ilvl w:val="0"/>
          <w:numId w:val="9"/>
        </w:numPr>
        <w:shd w:val="clear" w:color="auto" w:fill="auto"/>
        <w:tabs>
          <w:tab w:val="left" w:pos="1292"/>
          <w:tab w:val="left" w:leader="underscore" w:pos="8497"/>
        </w:tabs>
        <w:spacing w:after="244" w:line="274" w:lineRule="exact"/>
        <w:ind w:left="20" w:right="40" w:firstLine="640"/>
        <w:jc w:val="both"/>
      </w:pPr>
      <w:r>
        <w:t xml:space="preserve">Конкурсная работа представляется в электронном виде - сканированные фотографии в формате </w:t>
      </w:r>
      <w:r>
        <w:rPr>
          <w:lang w:val="en-US" w:eastAsia="en-US"/>
        </w:rPr>
        <w:t>JPG</w:t>
      </w:r>
      <w:r w:rsidRPr="003F2105">
        <w:rPr>
          <w:lang w:eastAsia="en-US"/>
        </w:rPr>
        <w:t xml:space="preserve">, </w:t>
      </w:r>
      <w:r>
        <w:t xml:space="preserve">разрешение 300 </w:t>
      </w:r>
      <w:r>
        <w:rPr>
          <w:lang w:val="en-US" w:eastAsia="en-US"/>
        </w:rPr>
        <w:t>dpi</w:t>
      </w:r>
      <w:r w:rsidRPr="003F2105">
        <w:rPr>
          <w:lang w:eastAsia="en-US"/>
        </w:rPr>
        <w:t xml:space="preserve"> </w:t>
      </w:r>
      <w:r>
        <w:t>размещаются участниками или их представителями на сайте</w:t>
      </w:r>
      <w:r>
        <w:tab/>
      </w:r>
    </w:p>
    <w:p w:rsidR="003F2105" w:rsidRDefault="003F2105" w:rsidP="003F2105">
      <w:pPr>
        <w:pStyle w:val="a3"/>
        <w:numPr>
          <w:ilvl w:val="0"/>
          <w:numId w:val="9"/>
        </w:numPr>
        <w:shd w:val="clear" w:color="auto" w:fill="auto"/>
        <w:tabs>
          <w:tab w:val="left" w:pos="1081"/>
        </w:tabs>
        <w:spacing w:line="269" w:lineRule="exact"/>
        <w:ind w:left="20" w:right="40" w:firstLine="640"/>
        <w:jc w:val="both"/>
      </w:pPr>
      <w:r>
        <w:t>Оргкомитетом Конкурса определяются победители и призеры (первое, второе, третье места в каждой номинации) Конкурса, а также определяется один обладатель гран-при (один специальный приз от организаторов) Конкурса.</w:t>
      </w:r>
    </w:p>
    <w:p w:rsidR="003F2105" w:rsidRDefault="003F2105" w:rsidP="003F2105">
      <w:pPr>
        <w:pStyle w:val="a3"/>
        <w:shd w:val="clear" w:color="auto" w:fill="auto"/>
        <w:spacing w:line="269" w:lineRule="exact"/>
        <w:ind w:left="20" w:right="40" w:firstLine="640"/>
        <w:jc w:val="both"/>
      </w:pPr>
      <w:r>
        <w:t>Победители, призеры и обладатель гран-при Конкурса награждаются дипломами об участии в Конкурсе и памятными подарками (призами).</w:t>
      </w:r>
    </w:p>
    <w:p w:rsidR="003F2105" w:rsidRDefault="003F2105" w:rsidP="003F2105">
      <w:pPr>
        <w:pStyle w:val="a3"/>
        <w:shd w:val="clear" w:color="auto" w:fill="auto"/>
        <w:spacing w:after="263" w:line="269" w:lineRule="exact"/>
        <w:ind w:left="20" w:right="40" w:firstLine="640"/>
        <w:jc w:val="both"/>
      </w:pPr>
      <w:r>
        <w:t xml:space="preserve">Победители и обладатель гран-при приглашаются организаторами Конкурса (за счет средств регионов) в Москву для награждения и участия в открытии выставки художественных работ </w:t>
      </w:r>
      <w:proofErr w:type="spellStart"/>
      <w:r>
        <w:t>Конкрса</w:t>
      </w:r>
      <w:proofErr w:type="spellEnd"/>
      <w:r>
        <w:t>.</w:t>
      </w:r>
    </w:p>
    <w:p w:rsidR="003F2105" w:rsidRDefault="003F2105" w:rsidP="003F2105">
      <w:pPr>
        <w:pStyle w:val="a3"/>
        <w:numPr>
          <w:ilvl w:val="0"/>
          <w:numId w:val="9"/>
        </w:numPr>
        <w:shd w:val="clear" w:color="auto" w:fill="auto"/>
        <w:tabs>
          <w:tab w:val="left" w:pos="1241"/>
          <w:tab w:val="left" w:leader="underscore" w:pos="8167"/>
        </w:tabs>
        <w:spacing w:line="240" w:lineRule="exact"/>
        <w:ind w:left="20" w:firstLine="640"/>
        <w:jc w:val="both"/>
      </w:pPr>
      <w:r>
        <w:t>Ход и результаты Конкурса освещаются на сайте</w:t>
      </w:r>
      <w:r>
        <w:tab/>
        <w:t xml:space="preserve"> и </w:t>
      </w:r>
      <w:proofErr w:type="gramStart"/>
      <w:r>
        <w:t>в</w:t>
      </w:r>
      <w:proofErr w:type="gramEnd"/>
    </w:p>
    <w:p w:rsidR="003F2105" w:rsidRDefault="003F2105" w:rsidP="003F2105">
      <w:pPr>
        <w:pStyle w:val="a3"/>
        <w:shd w:val="clear" w:color="auto" w:fill="auto"/>
        <w:spacing w:after="168" w:line="240" w:lineRule="exact"/>
        <w:ind w:left="20"/>
      </w:pPr>
      <w:r>
        <w:t>различных СМИ.</w:t>
      </w:r>
    </w:p>
    <w:p w:rsidR="003F2105" w:rsidRDefault="003F2105" w:rsidP="003F2105">
      <w:pPr>
        <w:pStyle w:val="30"/>
        <w:shd w:val="clear" w:color="auto" w:fill="auto"/>
        <w:spacing w:before="0" w:after="160" w:line="240" w:lineRule="exact"/>
        <w:ind w:left="20" w:firstLine="640"/>
        <w:jc w:val="both"/>
      </w:pPr>
      <w:r>
        <w:t>2. Участники Конкурса</w:t>
      </w:r>
    </w:p>
    <w:p w:rsidR="003F2105" w:rsidRDefault="003F2105" w:rsidP="003F2105">
      <w:pPr>
        <w:pStyle w:val="a3"/>
        <w:numPr>
          <w:ilvl w:val="0"/>
          <w:numId w:val="11"/>
        </w:numPr>
        <w:shd w:val="clear" w:color="auto" w:fill="auto"/>
        <w:tabs>
          <w:tab w:val="left" w:pos="1110"/>
        </w:tabs>
        <w:spacing w:after="236" w:line="274" w:lineRule="exact"/>
        <w:ind w:left="20" w:right="40" w:firstLine="640"/>
        <w:jc w:val="both"/>
      </w:pPr>
      <w:r>
        <w:t>К участию в Конкурсе допускаются лица в возрасте от 7 до 99 лет включительно, творческим трудом которых созданы конкурсные работы, вне зависимости от гражданства и места постоянного проживания.</w:t>
      </w:r>
    </w:p>
    <w:p w:rsidR="003F2105" w:rsidRDefault="003F2105" w:rsidP="003F2105">
      <w:pPr>
        <w:pStyle w:val="a3"/>
        <w:numPr>
          <w:ilvl w:val="0"/>
          <w:numId w:val="11"/>
        </w:numPr>
        <w:shd w:val="clear" w:color="auto" w:fill="auto"/>
        <w:tabs>
          <w:tab w:val="left" w:pos="1138"/>
        </w:tabs>
        <w:spacing w:line="278" w:lineRule="exact"/>
        <w:ind w:left="20" w:right="40" w:firstLine="640"/>
        <w:jc w:val="both"/>
      </w:pPr>
      <w:r>
        <w:t>Общее количество участников Конкурса определяется количеством поданных заявок. Каждый участник Конкурса может представить на Конкурс</w:t>
      </w:r>
    </w:p>
    <w:p w:rsidR="003F2105" w:rsidRDefault="003F2105" w:rsidP="003F2105">
      <w:pPr>
        <w:pStyle w:val="a3"/>
        <w:shd w:val="clear" w:color="auto" w:fill="auto"/>
        <w:spacing w:after="242" w:line="240" w:lineRule="exact"/>
        <w:ind w:left="20"/>
      </w:pPr>
      <w:r>
        <w:t>только одну работу.</w:t>
      </w:r>
    </w:p>
    <w:p w:rsidR="003F2105" w:rsidRDefault="003F2105" w:rsidP="003F2105">
      <w:pPr>
        <w:pStyle w:val="30"/>
        <w:shd w:val="clear" w:color="auto" w:fill="auto"/>
        <w:spacing w:before="0" w:after="219" w:line="240" w:lineRule="exact"/>
        <w:ind w:left="1960"/>
      </w:pPr>
      <w:r>
        <w:t>3. Требования к конкурсным работам Конкурса</w:t>
      </w:r>
    </w:p>
    <w:p w:rsidR="003F2105" w:rsidRDefault="003F2105" w:rsidP="003F2105">
      <w:pPr>
        <w:pStyle w:val="a3"/>
        <w:numPr>
          <w:ilvl w:val="0"/>
          <w:numId w:val="12"/>
        </w:numPr>
        <w:shd w:val="clear" w:color="auto" w:fill="auto"/>
        <w:tabs>
          <w:tab w:val="left" w:pos="1239"/>
        </w:tabs>
        <w:spacing w:line="269" w:lineRule="exact"/>
        <w:ind w:left="20" w:right="20" w:firstLine="620"/>
        <w:jc w:val="both"/>
      </w:pPr>
      <w:r>
        <w:t>В Конкурсе рассматривается фотография (к ней может быть добавлен небольшой рассказ, сочинение не более 750 знаков, включая пробелы).</w:t>
      </w:r>
    </w:p>
    <w:p w:rsidR="003F2105" w:rsidRDefault="003F2105" w:rsidP="003F2105">
      <w:pPr>
        <w:pStyle w:val="a3"/>
        <w:shd w:val="clear" w:color="auto" w:fill="auto"/>
        <w:spacing w:after="203" w:line="269" w:lineRule="exact"/>
        <w:ind w:left="20" w:right="20" w:firstLine="620"/>
        <w:jc w:val="both"/>
      </w:pPr>
      <w:r>
        <w:t>Тематика конкурсных работ: заповедные уголки родного края, охраняемые и исчезающие растения и животные, экологические мероприятия, в которых участвовал фотограф, природные памятники, любимые природные места, места, требующие скорейшей экологической помощи. Для наиболее полного понимания организаторами конкурса места запечатленного объекта желательно нанести на фотографию координаты снятого объекта.</w:t>
      </w:r>
    </w:p>
    <w:p w:rsidR="003F2105" w:rsidRDefault="003F2105" w:rsidP="003F2105">
      <w:pPr>
        <w:pStyle w:val="a3"/>
        <w:numPr>
          <w:ilvl w:val="0"/>
          <w:numId w:val="12"/>
        </w:numPr>
        <w:shd w:val="clear" w:color="auto" w:fill="auto"/>
        <w:tabs>
          <w:tab w:val="left" w:pos="1067"/>
        </w:tabs>
        <w:spacing w:line="240" w:lineRule="exact"/>
        <w:ind w:left="20" w:firstLine="620"/>
        <w:jc w:val="both"/>
      </w:pPr>
      <w:r>
        <w:t>К участию не допускаются:</w:t>
      </w:r>
    </w:p>
    <w:p w:rsidR="003F2105" w:rsidRDefault="003F2105" w:rsidP="003F2105">
      <w:pPr>
        <w:pStyle w:val="a3"/>
        <w:numPr>
          <w:ilvl w:val="0"/>
          <w:numId w:val="13"/>
        </w:numPr>
        <w:shd w:val="clear" w:color="auto" w:fill="auto"/>
        <w:tabs>
          <w:tab w:val="left" w:pos="961"/>
        </w:tabs>
        <w:spacing w:line="269" w:lineRule="exact"/>
        <w:ind w:left="20" w:right="20" w:firstLine="620"/>
        <w:jc w:val="both"/>
      </w:pPr>
      <w:r>
        <w:t>копии с уже существующих фотографий других авторов. Участник должен сделать фотографию по-своему, отразить личное восприятие сюжета.</w:t>
      </w:r>
    </w:p>
    <w:p w:rsidR="003F2105" w:rsidRDefault="003F2105" w:rsidP="003F2105">
      <w:pPr>
        <w:pStyle w:val="a3"/>
        <w:numPr>
          <w:ilvl w:val="0"/>
          <w:numId w:val="13"/>
        </w:numPr>
        <w:shd w:val="clear" w:color="auto" w:fill="auto"/>
        <w:tabs>
          <w:tab w:val="left" w:pos="946"/>
        </w:tabs>
        <w:spacing w:after="180" w:line="264" w:lineRule="exact"/>
        <w:ind w:left="20" w:right="20" w:firstLine="620"/>
        <w:jc w:val="both"/>
      </w:pPr>
      <w:r>
        <w:t>уже существующие и ранее опубликованные в Интернете и других печатных изданиях фотографии по теме Конкурса.</w:t>
      </w:r>
    </w:p>
    <w:p w:rsidR="003F2105" w:rsidRDefault="003F2105" w:rsidP="003F2105">
      <w:pPr>
        <w:pStyle w:val="a3"/>
        <w:numPr>
          <w:ilvl w:val="0"/>
          <w:numId w:val="12"/>
        </w:numPr>
        <w:shd w:val="clear" w:color="auto" w:fill="auto"/>
        <w:tabs>
          <w:tab w:val="left" w:pos="1110"/>
        </w:tabs>
        <w:spacing w:line="264" w:lineRule="exact"/>
        <w:ind w:left="20" w:right="20" w:firstLine="620"/>
        <w:jc w:val="both"/>
      </w:pPr>
      <w:r>
        <w:t>Описание к фотографии (в случае его наличия) должно отвечать на вопросы:</w:t>
      </w:r>
    </w:p>
    <w:p w:rsidR="003F2105" w:rsidRDefault="003F2105" w:rsidP="003F2105">
      <w:pPr>
        <w:pStyle w:val="a3"/>
        <w:numPr>
          <w:ilvl w:val="0"/>
          <w:numId w:val="10"/>
        </w:numPr>
        <w:shd w:val="clear" w:color="auto" w:fill="auto"/>
        <w:tabs>
          <w:tab w:val="left" w:pos="813"/>
        </w:tabs>
        <w:spacing w:line="274" w:lineRule="exact"/>
        <w:ind w:left="20" w:firstLine="620"/>
        <w:jc w:val="both"/>
      </w:pPr>
      <w:r>
        <w:t>что изображено на фото?</w:t>
      </w:r>
    </w:p>
    <w:p w:rsidR="003F2105" w:rsidRDefault="003F2105" w:rsidP="003F2105">
      <w:pPr>
        <w:pStyle w:val="a3"/>
        <w:numPr>
          <w:ilvl w:val="0"/>
          <w:numId w:val="10"/>
        </w:numPr>
        <w:shd w:val="clear" w:color="auto" w:fill="auto"/>
        <w:tabs>
          <w:tab w:val="left" w:pos="784"/>
        </w:tabs>
        <w:spacing w:line="274" w:lineRule="exact"/>
        <w:ind w:left="20" w:firstLine="620"/>
        <w:jc w:val="both"/>
      </w:pPr>
      <w:r>
        <w:t>почему выбран именно этот объект?</w:t>
      </w:r>
    </w:p>
    <w:p w:rsidR="003F2105" w:rsidRDefault="003F2105" w:rsidP="003F2105">
      <w:pPr>
        <w:pStyle w:val="a3"/>
        <w:numPr>
          <w:ilvl w:val="0"/>
          <w:numId w:val="10"/>
        </w:numPr>
        <w:shd w:val="clear" w:color="auto" w:fill="auto"/>
        <w:tabs>
          <w:tab w:val="left" w:pos="789"/>
        </w:tabs>
        <w:spacing w:after="207" w:line="274" w:lineRule="exact"/>
        <w:ind w:left="20" w:firstLine="620"/>
        <w:jc w:val="both"/>
      </w:pPr>
      <w:r>
        <w:t xml:space="preserve">отношение автора к </w:t>
      </w:r>
      <w:proofErr w:type="gramStart"/>
      <w:r>
        <w:t>изображенному</w:t>
      </w:r>
      <w:proofErr w:type="gramEnd"/>
      <w:r>
        <w:t>?</w:t>
      </w:r>
    </w:p>
    <w:p w:rsidR="003F2105" w:rsidRDefault="003F2105" w:rsidP="003F2105">
      <w:pPr>
        <w:pStyle w:val="a3"/>
        <w:numPr>
          <w:ilvl w:val="0"/>
          <w:numId w:val="12"/>
        </w:numPr>
        <w:shd w:val="clear" w:color="auto" w:fill="auto"/>
        <w:tabs>
          <w:tab w:val="left" w:pos="1072"/>
        </w:tabs>
        <w:spacing w:line="240" w:lineRule="exact"/>
        <w:ind w:left="20" w:firstLine="620"/>
        <w:jc w:val="both"/>
      </w:pPr>
      <w:r>
        <w:lastRenderedPageBreak/>
        <w:t>Форматы рисунков: любые.</w:t>
      </w:r>
    </w:p>
    <w:p w:rsidR="003F2105" w:rsidRDefault="003F2105" w:rsidP="003F2105">
      <w:pPr>
        <w:pStyle w:val="a3"/>
        <w:shd w:val="clear" w:color="auto" w:fill="auto"/>
        <w:spacing w:line="269" w:lineRule="exact"/>
        <w:ind w:left="20" w:right="20" w:firstLine="620"/>
        <w:jc w:val="both"/>
      </w:pPr>
      <w:r>
        <w:t>Рекомендуемые форматы фотографий: А</w:t>
      </w:r>
      <w:proofErr w:type="gramStart"/>
      <w:r>
        <w:t>4</w:t>
      </w:r>
      <w:proofErr w:type="gramEnd"/>
      <w:r>
        <w:t xml:space="preserve">(210х297мм), А3(297х420 мм). Сканировать фото необходимо без паспарту, без деревянных (пластиковых) рамок, без стекла и </w:t>
      </w:r>
      <w:proofErr w:type="spellStart"/>
      <w:r>
        <w:t>ламинирования</w:t>
      </w:r>
      <w:proofErr w:type="spellEnd"/>
      <w:r>
        <w:t>.</w:t>
      </w:r>
    </w:p>
    <w:p w:rsidR="003F2105" w:rsidRDefault="003F2105" w:rsidP="003F2105">
      <w:pPr>
        <w:pStyle w:val="a3"/>
        <w:numPr>
          <w:ilvl w:val="0"/>
          <w:numId w:val="12"/>
        </w:numPr>
        <w:shd w:val="clear" w:color="auto" w:fill="auto"/>
        <w:tabs>
          <w:tab w:val="left" w:pos="1119"/>
        </w:tabs>
        <w:spacing w:line="278" w:lineRule="exact"/>
        <w:ind w:left="20" w:right="20" w:firstLine="620"/>
        <w:jc w:val="both"/>
      </w:pPr>
      <w:r>
        <w:t>Своим участием в конкурсе авторы работ подтверждают согласие с условиями конкурса, в том числе согласие на безвозмездную публикацию работ в средствах массовой информации и социальной рекламе, на выставках и в рамках других мероприятий, проводимых РОО «Содействие».</w:t>
      </w:r>
    </w:p>
    <w:p w:rsidR="003F2105" w:rsidRDefault="003F2105" w:rsidP="003F2105">
      <w:pPr>
        <w:pStyle w:val="a3"/>
        <w:shd w:val="clear" w:color="auto" w:fill="auto"/>
        <w:spacing w:after="196" w:line="293" w:lineRule="exact"/>
        <w:ind w:left="20" w:right="20" w:firstLine="620"/>
        <w:jc w:val="both"/>
      </w:pPr>
      <w:r>
        <w:t>Участие в конкурсе бесплатное и преследует только цели, описанные в Положении.</w:t>
      </w:r>
    </w:p>
    <w:p w:rsidR="003F2105" w:rsidRDefault="003F2105" w:rsidP="003F2105">
      <w:pPr>
        <w:pStyle w:val="a3"/>
        <w:shd w:val="clear" w:color="auto" w:fill="auto"/>
        <w:spacing w:after="207" w:line="274" w:lineRule="exact"/>
        <w:ind w:left="20" w:right="20" w:firstLine="620"/>
        <w:jc w:val="both"/>
      </w:pPr>
      <w:r>
        <w:t xml:space="preserve">3.7. </w:t>
      </w:r>
      <w:proofErr w:type="gramStart"/>
      <w:r>
        <w:t>Работы, несоответствующие вышеуказанным требованиям, а также работы, присланные с заявкой, заполненной несоответствующим образом (пункт 4.3.</w:t>
      </w:r>
      <w:proofErr w:type="gramEnd"/>
      <w:r>
        <w:t xml:space="preserve"> </w:t>
      </w:r>
      <w:proofErr w:type="gramStart"/>
      <w:r>
        <w:t>Положения), к участию в конкурсе не допускаются.</w:t>
      </w:r>
      <w:proofErr w:type="gramEnd"/>
    </w:p>
    <w:p w:rsidR="003F2105" w:rsidRDefault="003F2105" w:rsidP="003F2105">
      <w:pPr>
        <w:pStyle w:val="30"/>
        <w:shd w:val="clear" w:color="auto" w:fill="auto"/>
        <w:spacing w:before="0" w:after="0" w:line="240" w:lineRule="exact"/>
        <w:ind w:left="2460"/>
      </w:pPr>
      <w:r>
        <w:t>4. Организация и проведение Конкурса</w:t>
      </w:r>
    </w:p>
    <w:p w:rsidR="003F2105" w:rsidRDefault="003F2105" w:rsidP="003F2105">
      <w:pPr>
        <w:pStyle w:val="a3"/>
        <w:numPr>
          <w:ilvl w:val="0"/>
          <w:numId w:val="14"/>
        </w:numPr>
        <w:shd w:val="clear" w:color="auto" w:fill="auto"/>
        <w:tabs>
          <w:tab w:val="left" w:pos="1249"/>
        </w:tabs>
        <w:spacing w:after="248" w:line="250" w:lineRule="exact"/>
        <w:ind w:left="20" w:right="20" w:firstLine="620"/>
        <w:jc w:val="both"/>
      </w:pPr>
      <w:r>
        <w:t>Для организации и проведения Конкурса, определения его победителей создается Организационный комитет (далее - Оргкомитет конкурса).</w:t>
      </w:r>
    </w:p>
    <w:p w:rsidR="003F2105" w:rsidRDefault="003F2105" w:rsidP="003F2105">
      <w:pPr>
        <w:pStyle w:val="a3"/>
        <w:numPr>
          <w:ilvl w:val="0"/>
          <w:numId w:val="14"/>
        </w:numPr>
        <w:shd w:val="clear" w:color="auto" w:fill="auto"/>
        <w:tabs>
          <w:tab w:val="left" w:pos="1067"/>
        </w:tabs>
        <w:spacing w:line="240" w:lineRule="exact"/>
        <w:ind w:left="20" w:firstLine="620"/>
        <w:jc w:val="both"/>
      </w:pPr>
      <w:r>
        <w:t>Оргкомитет конкурса:</w:t>
      </w:r>
    </w:p>
    <w:p w:rsidR="003F2105" w:rsidRDefault="003F2105" w:rsidP="003F2105">
      <w:pPr>
        <w:pStyle w:val="a3"/>
        <w:numPr>
          <w:ilvl w:val="0"/>
          <w:numId w:val="10"/>
        </w:numPr>
        <w:shd w:val="clear" w:color="auto" w:fill="auto"/>
        <w:tabs>
          <w:tab w:val="left" w:pos="793"/>
        </w:tabs>
        <w:spacing w:line="264" w:lineRule="exact"/>
        <w:ind w:left="20" w:right="20" w:firstLine="620"/>
        <w:jc w:val="both"/>
      </w:pPr>
      <w:r>
        <w:t>проводит оценку работ на соответствие условиям Конкурса, требованиям к конкурсным работам;</w:t>
      </w:r>
    </w:p>
    <w:p w:rsidR="003F2105" w:rsidRDefault="003F2105" w:rsidP="003F2105">
      <w:pPr>
        <w:pStyle w:val="a3"/>
        <w:numPr>
          <w:ilvl w:val="0"/>
          <w:numId w:val="10"/>
        </w:numPr>
        <w:shd w:val="clear" w:color="auto" w:fill="auto"/>
        <w:tabs>
          <w:tab w:val="left" w:pos="779"/>
        </w:tabs>
        <w:spacing w:line="264" w:lineRule="exact"/>
        <w:ind w:left="20" w:firstLine="620"/>
        <w:jc w:val="both"/>
      </w:pPr>
      <w:r>
        <w:t>оценивает художественные достоинства конкурсных работ;</w:t>
      </w:r>
    </w:p>
    <w:p w:rsidR="003F2105" w:rsidRDefault="003F2105" w:rsidP="003F2105">
      <w:pPr>
        <w:pStyle w:val="a3"/>
        <w:numPr>
          <w:ilvl w:val="0"/>
          <w:numId w:val="10"/>
        </w:numPr>
        <w:shd w:val="clear" w:color="auto" w:fill="auto"/>
        <w:tabs>
          <w:tab w:val="left" w:pos="894"/>
        </w:tabs>
        <w:spacing w:line="264" w:lineRule="exact"/>
        <w:ind w:left="20" w:right="20" w:firstLine="620"/>
        <w:jc w:val="both"/>
      </w:pPr>
      <w:r>
        <w:t xml:space="preserve">определяет победителей и призеров Конкурса в соответствующих номинациях путем </w:t>
      </w:r>
      <w:proofErr w:type="spellStart"/>
      <w:proofErr w:type="gramStart"/>
      <w:r>
        <w:t>интернет-голосования</w:t>
      </w:r>
      <w:proofErr w:type="spellEnd"/>
      <w:proofErr w:type="gramEnd"/>
      <w:r>
        <w:t>;</w:t>
      </w:r>
    </w:p>
    <w:p w:rsidR="003F2105" w:rsidRDefault="003F2105" w:rsidP="003F2105">
      <w:pPr>
        <w:pStyle w:val="a3"/>
        <w:numPr>
          <w:ilvl w:val="0"/>
          <w:numId w:val="10"/>
        </w:numPr>
        <w:shd w:val="clear" w:color="auto" w:fill="auto"/>
        <w:tabs>
          <w:tab w:val="left" w:pos="779"/>
        </w:tabs>
        <w:spacing w:after="236" w:line="264" w:lineRule="exact"/>
        <w:ind w:left="20" w:firstLine="620"/>
        <w:jc w:val="both"/>
      </w:pPr>
      <w:r>
        <w:t>подводит итоги Конкурса.</w:t>
      </w:r>
    </w:p>
    <w:p w:rsidR="003F2105" w:rsidRPr="00487FD0" w:rsidRDefault="003F2105" w:rsidP="003F2105">
      <w:pPr>
        <w:pStyle w:val="a3"/>
        <w:numPr>
          <w:ilvl w:val="0"/>
          <w:numId w:val="14"/>
        </w:numPr>
        <w:shd w:val="clear" w:color="auto" w:fill="auto"/>
        <w:tabs>
          <w:tab w:val="left" w:pos="1134"/>
        </w:tabs>
        <w:spacing w:line="269" w:lineRule="exact"/>
        <w:ind w:left="20" w:right="20" w:firstLine="620"/>
        <w:jc w:val="both"/>
        <w:rPr>
          <w:b/>
        </w:rPr>
      </w:pPr>
      <w:proofErr w:type="gramStart"/>
      <w:r w:rsidRPr="00487FD0">
        <w:rPr>
          <w:b/>
        </w:rPr>
        <w:t>Участник (в случае если участник не достиг возраста 14 лет, его законный представитель (родитель, усыновитель, опекун) проходит регистрацию и размещает свою конкурсную работу в электронном виде на</w:t>
      </w:r>
      <w:proofErr w:type="gramEnd"/>
    </w:p>
    <w:p w:rsidR="003F2105" w:rsidRPr="00487FD0" w:rsidRDefault="00487FD0" w:rsidP="003F2105">
      <w:pPr>
        <w:pStyle w:val="a3"/>
        <w:shd w:val="clear" w:color="auto" w:fill="auto"/>
        <w:tabs>
          <w:tab w:val="left" w:leader="underscore" w:pos="3183"/>
        </w:tabs>
        <w:spacing w:line="269" w:lineRule="exact"/>
        <w:ind w:left="20"/>
        <w:jc w:val="both"/>
        <w:rPr>
          <w:b/>
        </w:rPr>
      </w:pPr>
      <w:proofErr w:type="gramStart"/>
      <w:r w:rsidRPr="00487FD0">
        <w:rPr>
          <w:b/>
        </w:rPr>
        <w:t>сайте</w:t>
      </w:r>
      <w:proofErr w:type="gramEnd"/>
      <w:r w:rsidR="003F2105" w:rsidRPr="00487FD0">
        <w:rPr>
          <w:b/>
        </w:rPr>
        <w:t>, заполняя заявку, включающую в себя: ФИО</w:t>
      </w:r>
    </w:p>
    <w:p w:rsidR="003F2105" w:rsidRPr="00487FD0" w:rsidRDefault="003F2105" w:rsidP="003F2105">
      <w:pPr>
        <w:pStyle w:val="a3"/>
        <w:shd w:val="clear" w:color="auto" w:fill="auto"/>
        <w:spacing w:after="240" w:line="269" w:lineRule="exact"/>
        <w:ind w:left="20" w:right="20"/>
        <w:jc w:val="both"/>
        <w:rPr>
          <w:b/>
        </w:rPr>
      </w:pPr>
      <w:r w:rsidRPr="00487FD0">
        <w:rPr>
          <w:b/>
        </w:rPr>
        <w:t>участника, возраст, регион проживания, почтовый адрес и адрес электронной почты, контактный телефон, название работы, согласие на обработку персональных данных, файл с конкурсной работой.</w:t>
      </w:r>
    </w:p>
    <w:p w:rsidR="003F2105" w:rsidRDefault="003F2105" w:rsidP="003F2105">
      <w:pPr>
        <w:pStyle w:val="a3"/>
        <w:numPr>
          <w:ilvl w:val="0"/>
          <w:numId w:val="14"/>
        </w:numPr>
        <w:shd w:val="clear" w:color="auto" w:fill="auto"/>
        <w:tabs>
          <w:tab w:val="left" w:pos="1076"/>
        </w:tabs>
        <w:spacing w:line="269" w:lineRule="exact"/>
        <w:ind w:left="20" w:right="20" w:firstLine="620"/>
        <w:jc w:val="both"/>
      </w:pPr>
      <w:r>
        <w:t>По результатам рассмотрения и оценки конкурсных работ Оргкомитет конкурса отбирает по 3 работы в каждой номинации (1-е место — победители и 2-3 места — призеры Конкурса) и называет обладателя гран-при по представлению Партнера Конкурса.</w:t>
      </w:r>
    </w:p>
    <w:p w:rsidR="003F2105" w:rsidRDefault="003F2105" w:rsidP="003F2105">
      <w:pPr>
        <w:pStyle w:val="a3"/>
        <w:shd w:val="clear" w:color="auto" w:fill="auto"/>
        <w:spacing w:line="274" w:lineRule="exact"/>
        <w:ind w:left="20" w:right="20" w:firstLine="620"/>
        <w:jc w:val="both"/>
      </w:pPr>
      <w:r>
        <w:t xml:space="preserve">Победители и призеры Конкурса определяются Оргкомитет конкурса путем </w:t>
      </w:r>
      <w:proofErr w:type="spellStart"/>
      <w:proofErr w:type="gramStart"/>
      <w:r>
        <w:t>Интернет-голосования</w:t>
      </w:r>
      <w:proofErr w:type="spellEnd"/>
      <w:proofErr w:type="gramEnd"/>
      <w:r>
        <w:t xml:space="preserve"> (простым большинством голосов членов Оргкомитета конкурса).</w:t>
      </w:r>
    </w:p>
    <w:p w:rsidR="003F2105" w:rsidRDefault="003F2105" w:rsidP="003F2105">
      <w:pPr>
        <w:pStyle w:val="a3"/>
        <w:shd w:val="clear" w:color="auto" w:fill="auto"/>
        <w:spacing w:after="139" w:line="240" w:lineRule="exact"/>
        <w:ind w:left="20" w:firstLine="620"/>
        <w:jc w:val="both"/>
      </w:pPr>
      <w:r>
        <w:t>Обладателя гран-при Конкурса выбирают Партнеры Конкурса.</w:t>
      </w:r>
    </w:p>
    <w:p w:rsidR="003F2105" w:rsidRDefault="003F2105" w:rsidP="003F2105">
      <w:pPr>
        <w:pStyle w:val="a3"/>
        <w:numPr>
          <w:ilvl w:val="0"/>
          <w:numId w:val="14"/>
        </w:numPr>
        <w:shd w:val="clear" w:color="auto" w:fill="auto"/>
        <w:tabs>
          <w:tab w:val="left" w:pos="1316"/>
          <w:tab w:val="left" w:leader="underscore" w:pos="8545"/>
        </w:tabs>
        <w:spacing w:line="283" w:lineRule="exact"/>
        <w:ind w:left="20" w:right="20" w:firstLine="620"/>
        <w:jc w:val="both"/>
      </w:pPr>
      <w:r>
        <w:t xml:space="preserve">Итоги Конкурса оформляется соответствующим решением Оргкомитета </w:t>
      </w:r>
      <w:proofErr w:type="gramStart"/>
      <w:r>
        <w:t>Конкурса</w:t>
      </w:r>
      <w:proofErr w:type="gramEnd"/>
      <w:r>
        <w:t xml:space="preserve"> и публикуются на сайте</w:t>
      </w:r>
      <w:r>
        <w:tab/>
      </w:r>
    </w:p>
    <w:p w:rsidR="003F2105" w:rsidRDefault="003F2105" w:rsidP="003F2105">
      <w:pPr>
        <w:pStyle w:val="62"/>
        <w:keepNext/>
        <w:keepLines/>
        <w:shd w:val="clear" w:color="auto" w:fill="auto"/>
        <w:spacing w:before="0" w:after="137" w:line="240" w:lineRule="exact"/>
        <w:ind w:left="4040"/>
      </w:pPr>
      <w:bookmarkStart w:id="3" w:name="bookmark7"/>
      <w:r>
        <w:t>5. Плагиат</w:t>
      </w:r>
      <w:bookmarkEnd w:id="3"/>
    </w:p>
    <w:p w:rsidR="003F2105" w:rsidRDefault="003F2105" w:rsidP="003F2105">
      <w:pPr>
        <w:pStyle w:val="a3"/>
        <w:numPr>
          <w:ilvl w:val="1"/>
          <w:numId w:val="14"/>
        </w:numPr>
        <w:shd w:val="clear" w:color="auto" w:fill="auto"/>
        <w:tabs>
          <w:tab w:val="left" w:pos="1081"/>
        </w:tabs>
        <w:spacing w:after="221" w:line="278" w:lineRule="exact"/>
        <w:ind w:left="20" w:right="20" w:firstLine="620"/>
        <w:jc w:val="both"/>
      </w:pPr>
      <w:r>
        <w:t>Запрещается любая перерисовка и иное копирование с чужих картин, рисунков, фотографий, а также с иных типов изображений.</w:t>
      </w:r>
    </w:p>
    <w:p w:rsidR="003F2105" w:rsidRDefault="003F2105" w:rsidP="003F2105">
      <w:pPr>
        <w:pStyle w:val="a3"/>
        <w:numPr>
          <w:ilvl w:val="1"/>
          <w:numId w:val="14"/>
        </w:numPr>
        <w:shd w:val="clear" w:color="auto" w:fill="auto"/>
        <w:tabs>
          <w:tab w:val="left" w:pos="1153"/>
        </w:tabs>
        <w:spacing w:after="147" w:line="302" w:lineRule="exact"/>
        <w:ind w:left="20" w:right="20" w:firstLine="620"/>
        <w:jc w:val="both"/>
      </w:pPr>
      <w:r>
        <w:t>Участники конкурса, нарушающие авторское право и требования Положения снимаются с Конкурса.</w:t>
      </w:r>
    </w:p>
    <w:p w:rsidR="003F2105" w:rsidRDefault="003F2105" w:rsidP="003F2105">
      <w:pPr>
        <w:pStyle w:val="a3"/>
        <w:numPr>
          <w:ilvl w:val="1"/>
          <w:numId w:val="14"/>
        </w:numPr>
        <w:shd w:val="clear" w:color="auto" w:fill="auto"/>
        <w:tabs>
          <w:tab w:val="left" w:pos="1129"/>
        </w:tabs>
        <w:spacing w:line="269" w:lineRule="exact"/>
        <w:ind w:left="20" w:right="20" w:firstLine="620"/>
        <w:jc w:val="both"/>
      </w:pPr>
      <w:r>
        <w:t>Ответственность за несоблюдение авторства представленных работ несут участники Конкурса, представившие данную работу. Организаторы</w:t>
      </w:r>
    </w:p>
    <w:p w:rsidR="003F2105" w:rsidRDefault="003F2105" w:rsidP="003F2105">
      <w:pPr>
        <w:pStyle w:val="a3"/>
        <w:shd w:val="clear" w:color="auto" w:fill="auto"/>
        <w:spacing w:after="248" w:line="250" w:lineRule="exact"/>
        <w:ind w:left="20" w:right="20"/>
        <w:jc w:val="both"/>
      </w:pPr>
      <w:r>
        <w:t>конкурса не несут ответственности за нарушение участниками авторских прав третьих лиц.</w:t>
      </w:r>
    </w:p>
    <w:p w:rsidR="003F2105" w:rsidRDefault="003F2105" w:rsidP="003F2105">
      <w:pPr>
        <w:pStyle w:val="30"/>
        <w:shd w:val="clear" w:color="auto" w:fill="auto"/>
        <w:spacing w:before="0" w:after="197" w:line="240" w:lineRule="exact"/>
        <w:ind w:left="4160"/>
      </w:pPr>
      <w:r>
        <w:lastRenderedPageBreak/>
        <w:t>6. Призы</w:t>
      </w:r>
    </w:p>
    <w:p w:rsidR="003F2105" w:rsidRDefault="003F2105" w:rsidP="003F2105">
      <w:pPr>
        <w:pStyle w:val="a3"/>
        <w:numPr>
          <w:ilvl w:val="0"/>
          <w:numId w:val="15"/>
        </w:numPr>
        <w:shd w:val="clear" w:color="auto" w:fill="auto"/>
        <w:tabs>
          <w:tab w:val="left" w:pos="1076"/>
        </w:tabs>
        <w:spacing w:after="217" w:line="240" w:lineRule="exact"/>
        <w:ind w:left="20" w:right="20" w:firstLine="620"/>
        <w:jc w:val="both"/>
      </w:pPr>
      <w:r>
        <w:t>Победители и призеры конкурса награждаются почетными дипломами и памятными подарками.</w:t>
      </w:r>
    </w:p>
    <w:p w:rsidR="003F2105" w:rsidRDefault="003F2105" w:rsidP="003F2105">
      <w:pPr>
        <w:pStyle w:val="a3"/>
        <w:numPr>
          <w:ilvl w:val="0"/>
          <w:numId w:val="15"/>
        </w:numPr>
        <w:shd w:val="clear" w:color="auto" w:fill="auto"/>
        <w:tabs>
          <w:tab w:val="left" w:pos="1167"/>
        </w:tabs>
        <w:spacing w:after="263" w:line="269" w:lineRule="exact"/>
        <w:ind w:left="20" w:right="20" w:firstLine="620"/>
        <w:jc w:val="both"/>
      </w:pPr>
      <w:r>
        <w:t>Призы предоставляются и рассылаются победителям и призерам Конкурса Заказчиком по списку, предоставляемому Оргкомитетом конкурса.</w:t>
      </w:r>
    </w:p>
    <w:p w:rsidR="003F2105" w:rsidRDefault="003F2105" w:rsidP="003F2105">
      <w:pPr>
        <w:pStyle w:val="30"/>
        <w:shd w:val="clear" w:color="auto" w:fill="auto"/>
        <w:spacing w:before="0" w:after="178" w:line="240" w:lineRule="exact"/>
        <w:ind w:left="3280"/>
      </w:pPr>
      <w:r>
        <w:t>7. Оргкомитет конкурса</w:t>
      </w:r>
    </w:p>
    <w:p w:rsidR="003F2105" w:rsidRDefault="003F2105" w:rsidP="001662C5">
      <w:pPr>
        <w:pStyle w:val="a3"/>
        <w:shd w:val="clear" w:color="auto" w:fill="auto"/>
        <w:tabs>
          <w:tab w:val="left" w:leader="underscore" w:pos="5872"/>
        </w:tabs>
        <w:spacing w:after="58" w:line="240" w:lineRule="exact"/>
        <w:ind w:left="20" w:firstLine="620"/>
        <w:jc w:val="both"/>
      </w:pPr>
      <w:r>
        <w:t>7.1.  Все члены Оргкомитета конкурса принимают участие в его работе на безвозмездной основе дистанционным способом посредством Интернета.</w:t>
      </w:r>
    </w:p>
    <w:p w:rsidR="003F2105" w:rsidRDefault="003F2105" w:rsidP="003F2105">
      <w:pPr>
        <w:pStyle w:val="a3"/>
        <w:shd w:val="clear" w:color="auto" w:fill="auto"/>
        <w:tabs>
          <w:tab w:val="left" w:leader="underscore" w:pos="7609"/>
        </w:tabs>
        <w:spacing w:line="274" w:lineRule="exact"/>
        <w:ind w:left="20"/>
        <w:jc w:val="both"/>
      </w:pPr>
      <w:r>
        <w:t>Переписка производится по адресу:</w:t>
      </w:r>
      <w:r>
        <w:tab/>
      </w:r>
    </w:p>
    <w:p w:rsidR="003F2105" w:rsidRDefault="003F2105" w:rsidP="003F2105">
      <w:pPr>
        <w:pStyle w:val="30"/>
        <w:shd w:val="clear" w:color="auto" w:fill="auto"/>
        <w:spacing w:before="0" w:after="267" w:line="274" w:lineRule="exact"/>
        <w:ind w:left="2700"/>
      </w:pPr>
      <w:r>
        <w:t>8. Наблюдательный совет конкурса</w:t>
      </w:r>
    </w:p>
    <w:p w:rsidR="003F2105" w:rsidRDefault="003F2105" w:rsidP="003F2105">
      <w:pPr>
        <w:pStyle w:val="a3"/>
        <w:numPr>
          <w:ilvl w:val="0"/>
          <w:numId w:val="16"/>
        </w:numPr>
        <w:shd w:val="clear" w:color="auto" w:fill="auto"/>
        <w:tabs>
          <w:tab w:val="left" w:pos="1149"/>
        </w:tabs>
        <w:spacing w:after="5" w:line="240" w:lineRule="exact"/>
        <w:ind w:left="20" w:firstLine="620"/>
        <w:jc w:val="both"/>
      </w:pPr>
      <w:r>
        <w:t xml:space="preserve">Для содействия проведению Конкурса создается </w:t>
      </w:r>
      <w:proofErr w:type="gramStart"/>
      <w:r>
        <w:t>Наблюдательный</w:t>
      </w:r>
      <w:proofErr w:type="gramEnd"/>
    </w:p>
    <w:p w:rsidR="003F2105" w:rsidRDefault="003F2105" w:rsidP="003F2105">
      <w:pPr>
        <w:pStyle w:val="a3"/>
        <w:shd w:val="clear" w:color="auto" w:fill="auto"/>
        <w:spacing w:line="240" w:lineRule="exact"/>
        <w:ind w:left="20"/>
        <w:jc w:val="both"/>
      </w:pPr>
      <w:r>
        <w:t>совет.</w:t>
      </w:r>
    </w:p>
    <w:p w:rsidR="003F2105" w:rsidRDefault="003F2105" w:rsidP="003F2105">
      <w:pPr>
        <w:pStyle w:val="a3"/>
        <w:numPr>
          <w:ilvl w:val="0"/>
          <w:numId w:val="16"/>
        </w:numPr>
        <w:shd w:val="clear" w:color="auto" w:fill="auto"/>
        <w:tabs>
          <w:tab w:val="left" w:pos="1058"/>
        </w:tabs>
        <w:spacing w:line="240" w:lineRule="exact"/>
        <w:ind w:left="20" w:firstLine="620"/>
        <w:jc w:val="both"/>
      </w:pPr>
      <w:r>
        <w:t>Наблюдательный совет осуществляет свою деятельность на основании</w:t>
      </w:r>
    </w:p>
    <w:p w:rsidR="003F2105" w:rsidRDefault="003F2105" w:rsidP="003F2105">
      <w:pPr>
        <w:pStyle w:val="a3"/>
        <w:shd w:val="clear" w:color="auto" w:fill="auto"/>
        <w:spacing w:after="391" w:line="240" w:lineRule="exact"/>
        <w:ind w:left="20"/>
        <w:jc w:val="both"/>
      </w:pPr>
      <w:r>
        <w:t>настоящего Положения и Положения о Наблюдательном совете Конкурса.</w:t>
      </w:r>
    </w:p>
    <w:p w:rsidR="003F2105" w:rsidRDefault="003F2105" w:rsidP="003F2105">
      <w:pPr>
        <w:pStyle w:val="70"/>
        <w:shd w:val="clear" w:color="auto" w:fill="auto"/>
        <w:spacing w:before="0" w:line="90" w:lineRule="exact"/>
        <w:ind w:left="2700"/>
      </w:pPr>
      <w:r>
        <w:rPr>
          <w:rFonts w:hint="eastAsia"/>
          <w:noProof w:val="0"/>
        </w:rPr>
        <w:t>\</w:t>
      </w:r>
    </w:p>
    <w:p w:rsidR="003F2105" w:rsidRDefault="003F2105" w:rsidP="003F2105">
      <w:pPr>
        <w:pStyle w:val="30"/>
        <w:shd w:val="clear" w:color="auto" w:fill="auto"/>
        <w:spacing w:before="0" w:after="144" w:line="240" w:lineRule="exact"/>
        <w:ind w:left="1980"/>
      </w:pPr>
      <w:r>
        <w:t>9. План мероприятий по проведению Конкурса</w:t>
      </w:r>
    </w:p>
    <w:p w:rsidR="003F2105" w:rsidRDefault="003F2105" w:rsidP="003F2105">
      <w:pPr>
        <w:pStyle w:val="a3"/>
        <w:numPr>
          <w:ilvl w:val="0"/>
          <w:numId w:val="17"/>
        </w:numPr>
        <w:shd w:val="clear" w:color="auto" w:fill="auto"/>
        <w:tabs>
          <w:tab w:val="left" w:pos="1086"/>
        </w:tabs>
        <w:spacing w:line="283" w:lineRule="exact"/>
        <w:ind w:left="20" w:right="20" w:firstLine="620"/>
        <w:jc w:val="both"/>
      </w:pPr>
      <w:r>
        <w:t>В целях продвижения Конкурса и расширения его целевой аудитории Оргкомитет Конкурса разрабатывает план мероприятий.</w:t>
      </w:r>
    </w:p>
    <w:p w:rsidR="003F2105" w:rsidRDefault="003F2105" w:rsidP="003F2105">
      <w:pPr>
        <w:pStyle w:val="a3"/>
        <w:numPr>
          <w:ilvl w:val="0"/>
          <w:numId w:val="17"/>
        </w:numPr>
        <w:shd w:val="clear" w:color="auto" w:fill="auto"/>
        <w:tabs>
          <w:tab w:val="left" w:pos="1086"/>
        </w:tabs>
        <w:spacing w:line="302" w:lineRule="exact"/>
        <w:ind w:left="20" w:right="20" w:firstLine="620"/>
        <w:jc w:val="both"/>
      </w:pPr>
      <w:r>
        <w:t>План мероприятий Конкурса утверждается Оргкомитетом Конкурса и Наблюдательным советом Конкурса.</w:t>
      </w:r>
    </w:p>
    <w:p w:rsidR="00186400" w:rsidRDefault="00186400"/>
    <w:sectPr w:rsidR="00186400" w:rsidSect="003E1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Tat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atar School Book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6E03678"/>
    <w:lvl w:ilvl="0">
      <w:start w:val="1"/>
      <w:numFmt w:val="decimal"/>
      <w:lvlText w:val="1.%1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2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2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2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2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2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2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2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7">
    <w:nsid w:val="0000000F"/>
    <w:multiLevelType w:val="multilevel"/>
    <w:tmpl w:val="0000000E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9">
    <w:nsid w:val="00000013"/>
    <w:multiLevelType w:val="multilevel"/>
    <w:tmpl w:val="0000001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6">
    <w:nsid w:val="00000021"/>
    <w:multiLevelType w:val="multilevel"/>
    <w:tmpl w:val="00000020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2105"/>
    <w:rsid w:val="00072F1F"/>
    <w:rsid w:val="000E6EE3"/>
    <w:rsid w:val="001662C5"/>
    <w:rsid w:val="00186400"/>
    <w:rsid w:val="001F02F9"/>
    <w:rsid w:val="003E1539"/>
    <w:rsid w:val="003F2105"/>
    <w:rsid w:val="00406920"/>
    <w:rsid w:val="00487FD0"/>
    <w:rsid w:val="004C45DB"/>
    <w:rsid w:val="005407C4"/>
    <w:rsid w:val="005E2421"/>
    <w:rsid w:val="006631FC"/>
    <w:rsid w:val="007839D7"/>
    <w:rsid w:val="007F66E7"/>
    <w:rsid w:val="008A0998"/>
    <w:rsid w:val="008C7576"/>
    <w:rsid w:val="00934C1B"/>
    <w:rsid w:val="00A27BBD"/>
    <w:rsid w:val="00BC2DB7"/>
    <w:rsid w:val="00CA3BCC"/>
    <w:rsid w:val="00CF438B"/>
    <w:rsid w:val="00F26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5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unhideWhenUsed/>
    <w:rsid w:val="003F2105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3F2105"/>
  </w:style>
  <w:style w:type="character" w:customStyle="1" w:styleId="a5">
    <w:name w:val="Подпись к картинке_"/>
    <w:basedOn w:val="a0"/>
    <w:link w:val="10"/>
    <w:uiPriority w:val="99"/>
    <w:locked/>
    <w:rsid w:val="003F2105"/>
    <w:rPr>
      <w:rFonts w:ascii="Calibri" w:hAnsi="Calibri" w:cs="Calibri"/>
      <w:sz w:val="12"/>
      <w:szCs w:val="12"/>
      <w:shd w:val="clear" w:color="auto" w:fill="FFFFFF"/>
    </w:rPr>
  </w:style>
  <w:style w:type="paragraph" w:customStyle="1" w:styleId="10">
    <w:name w:val="Подпись к картинке1"/>
    <w:basedOn w:val="a"/>
    <w:link w:val="a5"/>
    <w:uiPriority w:val="99"/>
    <w:rsid w:val="003F2105"/>
    <w:pPr>
      <w:shd w:val="clear" w:color="auto" w:fill="FFFFFF"/>
      <w:spacing w:after="0" w:line="139" w:lineRule="exact"/>
      <w:jc w:val="both"/>
    </w:pPr>
    <w:rPr>
      <w:rFonts w:ascii="Calibri" w:hAnsi="Calibri" w:cs="Calibri"/>
      <w:sz w:val="12"/>
      <w:szCs w:val="12"/>
    </w:rPr>
  </w:style>
  <w:style w:type="character" w:customStyle="1" w:styleId="2">
    <w:name w:val="Основной текст (2)_"/>
    <w:basedOn w:val="a0"/>
    <w:link w:val="20"/>
    <w:uiPriority w:val="99"/>
    <w:locked/>
    <w:rsid w:val="003F2105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F2105"/>
    <w:pPr>
      <w:shd w:val="clear" w:color="auto" w:fill="FFFFFF"/>
      <w:spacing w:after="540" w:line="298" w:lineRule="exact"/>
      <w:jc w:val="right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11">
    <w:name w:val="Заголовок №1_"/>
    <w:basedOn w:val="a0"/>
    <w:link w:val="110"/>
    <w:uiPriority w:val="99"/>
    <w:locked/>
    <w:rsid w:val="003F2105"/>
    <w:rPr>
      <w:rFonts w:ascii="Times New Roman" w:hAnsi="Times New Roman" w:cs="Times New Roman"/>
      <w:b/>
      <w:bCs/>
      <w:sz w:val="41"/>
      <w:szCs w:val="41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3F2105"/>
    <w:pPr>
      <w:shd w:val="clear" w:color="auto" w:fill="FFFFFF"/>
      <w:spacing w:before="540" w:after="420" w:line="240" w:lineRule="atLeast"/>
      <w:jc w:val="right"/>
      <w:outlineLvl w:val="0"/>
    </w:pPr>
    <w:rPr>
      <w:rFonts w:ascii="Times New Roman" w:hAnsi="Times New Roman" w:cs="Times New Roman"/>
      <w:b/>
      <w:bCs/>
      <w:sz w:val="41"/>
      <w:szCs w:val="41"/>
    </w:rPr>
  </w:style>
  <w:style w:type="character" w:customStyle="1" w:styleId="4">
    <w:name w:val="Заголовок №4_"/>
    <w:basedOn w:val="a0"/>
    <w:link w:val="41"/>
    <w:uiPriority w:val="99"/>
    <w:locked/>
    <w:rsid w:val="003F2105"/>
    <w:rPr>
      <w:rFonts w:ascii="Times New Roman" w:hAnsi="Times New Roman" w:cs="Times New Roman"/>
      <w:shd w:val="clear" w:color="auto" w:fill="FFFFFF"/>
    </w:rPr>
  </w:style>
  <w:style w:type="paragraph" w:customStyle="1" w:styleId="41">
    <w:name w:val="Заголовок №41"/>
    <w:basedOn w:val="a"/>
    <w:link w:val="4"/>
    <w:uiPriority w:val="99"/>
    <w:rsid w:val="003F2105"/>
    <w:pPr>
      <w:shd w:val="clear" w:color="auto" w:fill="FFFFFF"/>
      <w:spacing w:before="420" w:after="840" w:line="120" w:lineRule="exact"/>
      <w:outlineLvl w:val="3"/>
    </w:pPr>
    <w:rPr>
      <w:rFonts w:ascii="Times New Roman" w:hAnsi="Times New Roman" w:cs="Times New Roman"/>
    </w:rPr>
  </w:style>
  <w:style w:type="character" w:customStyle="1" w:styleId="3">
    <w:name w:val="Основной текст (3)_"/>
    <w:basedOn w:val="a0"/>
    <w:link w:val="30"/>
    <w:uiPriority w:val="99"/>
    <w:locked/>
    <w:rsid w:val="003F210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3F2105"/>
    <w:pPr>
      <w:shd w:val="clear" w:color="auto" w:fill="FFFFFF"/>
      <w:spacing w:before="840" w:after="1920" w:line="240" w:lineRule="atLeast"/>
    </w:pPr>
    <w:rPr>
      <w:rFonts w:ascii="Times New Roman" w:hAnsi="Times New Roman" w:cs="Times New Roman"/>
      <w:b/>
      <w:bCs/>
    </w:rPr>
  </w:style>
  <w:style w:type="character" w:customStyle="1" w:styleId="40">
    <w:name w:val="Основной текст (4)_"/>
    <w:basedOn w:val="a0"/>
    <w:link w:val="42"/>
    <w:uiPriority w:val="99"/>
    <w:locked/>
    <w:rsid w:val="003F2105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42">
    <w:name w:val="Основной текст (4)"/>
    <w:basedOn w:val="a"/>
    <w:link w:val="40"/>
    <w:uiPriority w:val="99"/>
    <w:rsid w:val="003F2105"/>
    <w:pPr>
      <w:shd w:val="clear" w:color="auto" w:fill="FFFFFF"/>
      <w:spacing w:before="1920" w:after="0" w:line="235" w:lineRule="exact"/>
    </w:pPr>
    <w:rPr>
      <w:rFonts w:ascii="Times New Roman" w:hAnsi="Times New Roman" w:cs="Times New Roman"/>
      <w:b/>
      <w:bCs/>
      <w:sz w:val="16"/>
      <w:szCs w:val="16"/>
    </w:rPr>
  </w:style>
  <w:style w:type="character" w:customStyle="1" w:styleId="31">
    <w:name w:val="Заголовок №3_"/>
    <w:basedOn w:val="a0"/>
    <w:link w:val="32"/>
    <w:uiPriority w:val="99"/>
    <w:locked/>
    <w:rsid w:val="003F2105"/>
    <w:rPr>
      <w:sz w:val="26"/>
      <w:szCs w:val="26"/>
      <w:shd w:val="clear" w:color="auto" w:fill="FFFFFF"/>
    </w:rPr>
  </w:style>
  <w:style w:type="paragraph" w:customStyle="1" w:styleId="32">
    <w:name w:val="Заголовок №3"/>
    <w:basedOn w:val="a"/>
    <w:link w:val="31"/>
    <w:uiPriority w:val="99"/>
    <w:rsid w:val="003F2105"/>
    <w:pPr>
      <w:shd w:val="clear" w:color="auto" w:fill="FFFFFF"/>
      <w:spacing w:after="180" w:line="240" w:lineRule="atLeast"/>
      <w:jc w:val="center"/>
      <w:outlineLvl w:val="2"/>
    </w:pPr>
    <w:rPr>
      <w:sz w:val="26"/>
      <w:szCs w:val="26"/>
    </w:rPr>
  </w:style>
  <w:style w:type="character" w:customStyle="1" w:styleId="21">
    <w:name w:val="Заголовок №2_"/>
    <w:basedOn w:val="a0"/>
    <w:link w:val="22"/>
    <w:uiPriority w:val="99"/>
    <w:locked/>
    <w:rsid w:val="003F2105"/>
    <w:rPr>
      <w:rFonts w:ascii="Calibri" w:hAnsi="Calibri" w:cs="Calibri"/>
      <w:b/>
      <w:bCs/>
      <w:sz w:val="32"/>
      <w:szCs w:val="32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3F2105"/>
    <w:pPr>
      <w:shd w:val="clear" w:color="auto" w:fill="FFFFFF"/>
      <w:spacing w:before="180" w:after="0" w:line="350" w:lineRule="exact"/>
      <w:jc w:val="center"/>
      <w:outlineLvl w:val="1"/>
    </w:pPr>
    <w:rPr>
      <w:rFonts w:ascii="Calibri" w:hAnsi="Calibri" w:cs="Calibri"/>
      <w:b/>
      <w:bCs/>
      <w:sz w:val="32"/>
      <w:szCs w:val="32"/>
    </w:rPr>
  </w:style>
  <w:style w:type="character" w:customStyle="1" w:styleId="23">
    <w:name w:val="Подпись к картинке (2)_"/>
    <w:basedOn w:val="a0"/>
    <w:link w:val="24"/>
    <w:uiPriority w:val="99"/>
    <w:locked/>
    <w:rsid w:val="003F2105"/>
    <w:rPr>
      <w:sz w:val="15"/>
      <w:szCs w:val="15"/>
      <w:shd w:val="clear" w:color="auto" w:fill="FFFFFF"/>
    </w:rPr>
  </w:style>
  <w:style w:type="paragraph" w:customStyle="1" w:styleId="24">
    <w:name w:val="Подпись к картинке (2)"/>
    <w:basedOn w:val="a"/>
    <w:link w:val="23"/>
    <w:uiPriority w:val="99"/>
    <w:rsid w:val="003F2105"/>
    <w:pPr>
      <w:shd w:val="clear" w:color="auto" w:fill="FFFFFF"/>
      <w:spacing w:after="0" w:line="240" w:lineRule="atLeast"/>
    </w:pPr>
    <w:rPr>
      <w:sz w:val="15"/>
      <w:szCs w:val="15"/>
    </w:rPr>
  </w:style>
  <w:style w:type="character" w:customStyle="1" w:styleId="33">
    <w:name w:val="Подпись к картинке (3)_"/>
    <w:basedOn w:val="a0"/>
    <w:link w:val="34"/>
    <w:uiPriority w:val="99"/>
    <w:locked/>
    <w:rsid w:val="003F210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4">
    <w:name w:val="Подпись к картинке (3)"/>
    <w:basedOn w:val="a"/>
    <w:link w:val="33"/>
    <w:uiPriority w:val="99"/>
    <w:rsid w:val="003F2105"/>
    <w:pPr>
      <w:shd w:val="clear" w:color="auto" w:fill="FFFFFF"/>
      <w:spacing w:after="0" w:line="240" w:lineRule="atLeast"/>
    </w:pPr>
    <w:rPr>
      <w:rFonts w:ascii="Times New Roman" w:hAnsi="Times New Roman" w:cs="Times New Roman"/>
      <w:sz w:val="26"/>
      <w:szCs w:val="26"/>
    </w:rPr>
  </w:style>
  <w:style w:type="character" w:customStyle="1" w:styleId="5">
    <w:name w:val="Основной текст (5)_"/>
    <w:basedOn w:val="a0"/>
    <w:link w:val="51"/>
    <w:uiPriority w:val="99"/>
    <w:locked/>
    <w:rsid w:val="003F210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3F2105"/>
    <w:pPr>
      <w:shd w:val="clear" w:color="auto" w:fill="FFFFFF"/>
      <w:spacing w:after="300" w:line="312" w:lineRule="exact"/>
    </w:pPr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basedOn w:val="a0"/>
    <w:link w:val="61"/>
    <w:uiPriority w:val="99"/>
    <w:locked/>
    <w:rsid w:val="003F2105"/>
    <w:rPr>
      <w:rFonts w:ascii="Calibri" w:hAnsi="Calibri" w:cs="Calibri"/>
      <w:sz w:val="25"/>
      <w:szCs w:val="25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3F2105"/>
    <w:pPr>
      <w:shd w:val="clear" w:color="auto" w:fill="FFFFFF"/>
      <w:spacing w:before="300" w:after="300" w:line="283" w:lineRule="exact"/>
      <w:ind w:firstLine="620"/>
    </w:pPr>
    <w:rPr>
      <w:rFonts w:ascii="Calibri" w:hAnsi="Calibri" w:cs="Calibri"/>
      <w:sz w:val="25"/>
      <w:szCs w:val="25"/>
    </w:rPr>
  </w:style>
  <w:style w:type="character" w:customStyle="1" w:styleId="50">
    <w:name w:val="Заголовок №5_"/>
    <w:basedOn w:val="a0"/>
    <w:link w:val="52"/>
    <w:uiPriority w:val="99"/>
    <w:locked/>
    <w:rsid w:val="003F210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52">
    <w:name w:val="Заголовок №5"/>
    <w:basedOn w:val="a"/>
    <w:link w:val="50"/>
    <w:uiPriority w:val="99"/>
    <w:rsid w:val="003F2105"/>
    <w:pPr>
      <w:shd w:val="clear" w:color="auto" w:fill="FFFFFF"/>
      <w:spacing w:before="300" w:after="300" w:line="240" w:lineRule="atLeast"/>
      <w:ind w:firstLine="640"/>
      <w:jc w:val="both"/>
      <w:outlineLvl w:val="4"/>
    </w:pPr>
    <w:rPr>
      <w:rFonts w:ascii="Times New Roman" w:hAnsi="Times New Roman" w:cs="Times New Roman"/>
      <w:b/>
      <w:bCs/>
    </w:rPr>
  </w:style>
  <w:style w:type="character" w:customStyle="1" w:styleId="60">
    <w:name w:val="Заголовок №6_"/>
    <w:basedOn w:val="a0"/>
    <w:link w:val="62"/>
    <w:uiPriority w:val="99"/>
    <w:locked/>
    <w:rsid w:val="003F210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62">
    <w:name w:val="Заголовок №6"/>
    <w:basedOn w:val="a"/>
    <w:link w:val="60"/>
    <w:uiPriority w:val="99"/>
    <w:rsid w:val="003F2105"/>
    <w:pPr>
      <w:shd w:val="clear" w:color="auto" w:fill="FFFFFF"/>
      <w:spacing w:before="240" w:after="240" w:line="240" w:lineRule="atLeast"/>
      <w:outlineLvl w:val="5"/>
    </w:pPr>
    <w:rPr>
      <w:rFonts w:ascii="Times New Roman" w:hAnsi="Times New Roman" w:cs="Times New Roman"/>
      <w:b/>
      <w:bCs/>
    </w:rPr>
  </w:style>
  <w:style w:type="character" w:customStyle="1" w:styleId="7">
    <w:name w:val="Основной текст (7)_"/>
    <w:basedOn w:val="a0"/>
    <w:link w:val="70"/>
    <w:uiPriority w:val="99"/>
    <w:locked/>
    <w:rsid w:val="003F2105"/>
    <w:rPr>
      <w:rFonts w:ascii="Arial Unicode MS" w:eastAsia="Arial Unicode MS" w:hAnsi="Arial Unicode MS" w:cs="Arial Unicode MS"/>
      <w:noProof/>
      <w:sz w:val="9"/>
      <w:szCs w:val="9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3F2105"/>
    <w:pPr>
      <w:shd w:val="clear" w:color="auto" w:fill="FFFFFF"/>
      <w:spacing w:before="420" w:after="0" w:line="240" w:lineRule="atLeast"/>
    </w:pPr>
    <w:rPr>
      <w:rFonts w:ascii="Arial Unicode MS" w:eastAsia="Arial Unicode MS" w:hAnsi="Arial Unicode MS" w:cs="Arial Unicode MS"/>
      <w:noProof/>
      <w:sz w:val="9"/>
      <w:szCs w:val="9"/>
    </w:rPr>
  </w:style>
  <w:style w:type="character" w:customStyle="1" w:styleId="a6">
    <w:name w:val="Подпись к картинке"/>
    <w:basedOn w:val="a5"/>
    <w:uiPriority w:val="99"/>
    <w:rsid w:val="003F2105"/>
  </w:style>
  <w:style w:type="character" w:customStyle="1" w:styleId="25">
    <w:name w:val="Подпись к картинке2"/>
    <w:basedOn w:val="a5"/>
    <w:uiPriority w:val="99"/>
    <w:rsid w:val="003F2105"/>
    <w:rPr>
      <w:u w:val="single"/>
    </w:rPr>
  </w:style>
  <w:style w:type="character" w:customStyle="1" w:styleId="12">
    <w:name w:val="Заголовок №1"/>
    <w:basedOn w:val="11"/>
    <w:uiPriority w:val="99"/>
    <w:rsid w:val="003F2105"/>
  </w:style>
  <w:style w:type="character" w:customStyle="1" w:styleId="120">
    <w:name w:val="Заголовок №12"/>
    <w:basedOn w:val="11"/>
    <w:uiPriority w:val="99"/>
    <w:rsid w:val="003F2105"/>
  </w:style>
  <w:style w:type="character" w:customStyle="1" w:styleId="41pt">
    <w:name w:val="Заголовок №4 + Интервал 1 pt"/>
    <w:basedOn w:val="4"/>
    <w:uiPriority w:val="99"/>
    <w:rsid w:val="003F2105"/>
    <w:rPr>
      <w:spacing w:val="20"/>
    </w:rPr>
  </w:style>
  <w:style w:type="character" w:customStyle="1" w:styleId="43">
    <w:name w:val="Заголовок №4"/>
    <w:basedOn w:val="4"/>
    <w:uiPriority w:val="99"/>
    <w:rsid w:val="003F2105"/>
  </w:style>
  <w:style w:type="character" w:customStyle="1" w:styleId="410pt">
    <w:name w:val="Заголовок №4 + 10 pt"/>
    <w:aliases w:val="Полужирный"/>
    <w:basedOn w:val="4"/>
    <w:uiPriority w:val="99"/>
    <w:rsid w:val="003F2105"/>
    <w:rPr>
      <w:b/>
      <w:bCs/>
      <w:sz w:val="20"/>
      <w:szCs w:val="20"/>
    </w:rPr>
  </w:style>
  <w:style w:type="character" w:customStyle="1" w:styleId="410pt2">
    <w:name w:val="Заголовок №4 + 10 pt2"/>
    <w:aliases w:val="Полужирный2"/>
    <w:basedOn w:val="4"/>
    <w:uiPriority w:val="99"/>
    <w:rsid w:val="003F2105"/>
    <w:rPr>
      <w:b/>
      <w:bCs/>
      <w:noProof/>
      <w:sz w:val="20"/>
      <w:szCs w:val="20"/>
    </w:rPr>
  </w:style>
  <w:style w:type="character" w:customStyle="1" w:styleId="410pt1">
    <w:name w:val="Заголовок №4 + 10 pt1"/>
    <w:aliases w:val="Полужирный1,Интервал 1 pt"/>
    <w:basedOn w:val="4"/>
    <w:uiPriority w:val="99"/>
    <w:rsid w:val="003F2105"/>
    <w:rPr>
      <w:b/>
      <w:bCs/>
      <w:spacing w:val="30"/>
      <w:sz w:val="20"/>
      <w:szCs w:val="20"/>
    </w:rPr>
  </w:style>
  <w:style w:type="character" w:customStyle="1" w:styleId="41pt0">
    <w:name w:val="Основной текст (4) + Интервал 1 pt"/>
    <w:basedOn w:val="40"/>
    <w:uiPriority w:val="99"/>
    <w:rsid w:val="003F2105"/>
    <w:rPr>
      <w:spacing w:val="30"/>
    </w:rPr>
  </w:style>
  <w:style w:type="character" w:customStyle="1" w:styleId="1">
    <w:name w:val="Основной текст Знак1"/>
    <w:basedOn w:val="a0"/>
    <w:link w:val="a3"/>
    <w:uiPriority w:val="99"/>
    <w:locked/>
    <w:rsid w:val="003F2105"/>
    <w:rPr>
      <w:rFonts w:ascii="Times New Roman" w:eastAsia="Arial Unicode MS" w:hAnsi="Times New Roman" w:cs="Times New Roman"/>
      <w:sz w:val="24"/>
      <w:szCs w:val="24"/>
      <w:shd w:val="clear" w:color="auto" w:fill="FFFFFF"/>
    </w:rPr>
  </w:style>
  <w:style w:type="character" w:customStyle="1" w:styleId="53">
    <w:name w:val="Основной текст (5)"/>
    <w:basedOn w:val="5"/>
    <w:uiPriority w:val="99"/>
    <w:rsid w:val="003F2105"/>
  </w:style>
  <w:style w:type="character" w:customStyle="1" w:styleId="63">
    <w:name w:val="Основной текст (6)"/>
    <w:basedOn w:val="6"/>
    <w:uiPriority w:val="99"/>
    <w:rsid w:val="003F2105"/>
  </w:style>
  <w:style w:type="character" w:customStyle="1" w:styleId="620">
    <w:name w:val="Основной текст (6)2"/>
    <w:basedOn w:val="6"/>
    <w:uiPriority w:val="99"/>
    <w:rsid w:val="003F2105"/>
    <w:rPr>
      <w:noProof/>
    </w:rPr>
  </w:style>
  <w:style w:type="character" w:customStyle="1" w:styleId="a7">
    <w:name w:val="Основной текст + Полужирный"/>
    <w:basedOn w:val="1"/>
    <w:uiPriority w:val="99"/>
    <w:rsid w:val="003F2105"/>
    <w:rPr>
      <w:b/>
      <w:bCs/>
    </w:rPr>
  </w:style>
  <w:style w:type="character" w:customStyle="1" w:styleId="6TimesNewRoman">
    <w:name w:val="Основной текст (6) + Times New Roman"/>
    <w:aliases w:val="12 pt"/>
    <w:basedOn w:val="6"/>
    <w:uiPriority w:val="99"/>
    <w:rsid w:val="003F2105"/>
    <w:rPr>
      <w:rFonts w:ascii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F2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21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1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2786</Words>
  <Characters>15885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УО АМР</dc:creator>
  <cp:keywords/>
  <dc:description/>
  <cp:lastModifiedBy>МКУ УО АМР</cp:lastModifiedBy>
  <cp:revision>14</cp:revision>
  <dcterms:created xsi:type="dcterms:W3CDTF">2017-07-07T06:46:00Z</dcterms:created>
  <dcterms:modified xsi:type="dcterms:W3CDTF">2017-08-08T11:38:00Z</dcterms:modified>
</cp:coreProperties>
</file>